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452" w:rsidRDefault="00D04B54">
      <w:pPr>
        <w:spacing w:before="280"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 xml:space="preserve">ОБҐРУНТУВАННЯ </w:t>
      </w:r>
    </w:p>
    <w:p w:rsidR="009E1452" w:rsidRDefault="00D04B54">
      <w:pPr>
        <w:spacing w:after="280" w:line="240" w:lineRule="auto"/>
        <w:jc w:val="center"/>
        <w:rPr>
          <w:rFonts w:ascii="Times New Roman" w:eastAsia="Times New Roman" w:hAnsi="Times New Roman"/>
          <w:sz w:val="20"/>
          <w:szCs w:val="20"/>
          <w:u w:val="single"/>
        </w:rPr>
      </w:pPr>
      <w:r>
        <w:rPr>
          <w:rFonts w:ascii="Times New Roman" w:eastAsia="Times New Roman" w:hAnsi="Times New Roman"/>
          <w:sz w:val="20"/>
          <w:szCs w:val="20"/>
        </w:rPr>
        <w:t>технічних та якісних характеристик закупівлі</w:t>
      </w:r>
      <w:r>
        <w:rPr>
          <w:rFonts w:ascii="Times New Roman" w:eastAsia="Times New Roman" w:hAnsi="Times New Roman"/>
          <w:b/>
          <w:sz w:val="20"/>
          <w:szCs w:val="20"/>
        </w:rPr>
        <w:t xml:space="preserve">, </w:t>
      </w:r>
      <w:r>
        <w:rPr>
          <w:rFonts w:ascii="Times New Roman" w:eastAsia="Times New Roman" w:hAnsi="Times New Roman"/>
          <w:sz w:val="20"/>
          <w:szCs w:val="20"/>
        </w:rPr>
        <w:t>розміру бюджетного призначення, очікуваної вартості предмета закупівлі</w:t>
      </w:r>
    </w:p>
    <w:p w:rsidR="009E1452" w:rsidRDefault="00D04B54">
      <w:pPr>
        <w:spacing w:before="280" w:after="280" w:line="240" w:lineRule="auto"/>
        <w:jc w:val="both"/>
        <w:rPr>
          <w:rFonts w:ascii="Times New Roman" w:eastAsia="Times New Roman" w:hAnsi="Times New Roman"/>
          <w:i/>
          <w:sz w:val="20"/>
          <w:szCs w:val="20"/>
        </w:rPr>
      </w:pPr>
      <w:r>
        <w:rPr>
          <w:rFonts w:ascii="Times New Roman" w:eastAsia="Times New Roman" w:hAnsi="Times New Roman"/>
          <w:i/>
          <w:sz w:val="20"/>
          <w:szCs w:val="20"/>
        </w:rPr>
        <w:t>(оприлюднюється на виконання постанови КМУ № 710 від 11.10.2016 «Про ефективне використання державних коштів» (зі змінами))</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bookmarkStart w:id="0" w:name="_heading=h.gjdgxs" w:colFirst="0" w:colLast="0"/>
      <w:bookmarkEnd w:id="0"/>
      <w:r w:rsidRPr="00D04B54">
        <w:rPr>
          <w:rFonts w:ascii="Times New Roman" w:eastAsia="Times New Roman" w:hAnsi="Times New Roman"/>
          <w:color w:val="000000"/>
          <w:sz w:val="20"/>
          <w:szCs w:val="20"/>
        </w:rPr>
        <w:t xml:space="preserve">Найменування замовника: </w:t>
      </w:r>
      <w:r w:rsidRPr="00D04B54">
        <w:rPr>
          <w:rFonts w:ascii="Times New Roman" w:eastAsia="Times New Roman" w:hAnsi="Times New Roman"/>
          <w:b/>
          <w:color w:val="000000"/>
          <w:sz w:val="20"/>
          <w:szCs w:val="20"/>
        </w:rPr>
        <w:t xml:space="preserve">Заклад професійної (професійно-технічної) освіти «Первомайський професійний коледж» </w:t>
      </w:r>
      <w:r w:rsidRPr="00D04B54">
        <w:rPr>
          <w:rFonts w:ascii="Times New Roman" w:eastAsia="Times New Roman" w:hAnsi="Times New Roman"/>
          <w:sz w:val="20"/>
          <w:szCs w:val="20"/>
        </w:rPr>
        <w:t xml:space="preserve"> </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r w:rsidRPr="00D04B54">
        <w:rPr>
          <w:rFonts w:ascii="Times New Roman" w:eastAsia="Times New Roman" w:hAnsi="Times New Roman"/>
          <w:color w:val="000000"/>
          <w:sz w:val="20"/>
          <w:szCs w:val="20"/>
        </w:rPr>
        <w:t xml:space="preserve">Місцезнаходження  замовника: </w:t>
      </w:r>
      <w:r w:rsidRPr="00D04B54">
        <w:rPr>
          <w:rFonts w:ascii="Times New Roman" w:hAnsi="Times New Roman"/>
          <w:b/>
          <w:color w:val="000000"/>
          <w:sz w:val="20"/>
          <w:szCs w:val="20"/>
        </w:rPr>
        <w:t>55210 Україна,  Миколаївська область, Первомайський район,  місто Первомайськ вулиця Корабельна, будинок 20/2</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04B54">
        <w:rPr>
          <w:rFonts w:ascii="Times New Roman" w:eastAsia="Times New Roman" w:hAnsi="Times New Roman"/>
          <w:color w:val="000000"/>
          <w:sz w:val="20"/>
          <w:szCs w:val="20"/>
        </w:rPr>
        <w:t xml:space="preserve">Ідентифікаційний код замовника: </w:t>
      </w:r>
      <w:r w:rsidRPr="00D04B54">
        <w:rPr>
          <w:rFonts w:ascii="Times New Roman" w:hAnsi="Times New Roman"/>
          <w:b/>
          <w:sz w:val="20"/>
          <w:szCs w:val="20"/>
        </w:rPr>
        <w:t>05537302</w:t>
      </w:r>
    </w:p>
    <w:p w:rsidR="00D04B54" w:rsidRPr="00D04B54"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04B54">
        <w:rPr>
          <w:rFonts w:ascii="Times New Roman" w:eastAsia="Times New Roman" w:hAnsi="Times New Roman"/>
          <w:color w:val="000000"/>
          <w:sz w:val="20"/>
          <w:szCs w:val="20"/>
        </w:rPr>
        <w:t>Категорія</w:t>
      </w:r>
      <w:bookmarkStart w:id="1" w:name="bookmark=id.1t3h5sf" w:colFirst="0" w:colLast="0"/>
      <w:bookmarkEnd w:id="1"/>
      <w:r w:rsidRPr="00D04B54">
        <w:rPr>
          <w:rFonts w:ascii="Times New Roman" w:eastAsia="Times New Roman" w:hAnsi="Times New Roman"/>
          <w:color w:val="000000"/>
          <w:sz w:val="20"/>
          <w:szCs w:val="20"/>
        </w:rPr>
        <w:t xml:space="preserve"> замовника: </w:t>
      </w:r>
      <w:r w:rsidRPr="00D04B54">
        <w:rPr>
          <w:rFonts w:ascii="Times New Roman" w:hAnsi="Times New Roman"/>
          <w:b/>
          <w:color w:val="000000"/>
          <w:sz w:val="20"/>
          <w:szCs w:val="20"/>
        </w:rPr>
        <w:t>пп.3 ч. 4 ст. 2  Закону України "Про публічні закупівлі" (підприємства, установи, організації, зазначені у пункті 3 частини першої  статті 2 Закону України "Про публічні закупівлі")</w:t>
      </w:r>
    </w:p>
    <w:p w:rsidR="005900CA" w:rsidRDefault="005900CA" w:rsidP="005900CA">
      <w:pPr>
        <w:pBdr>
          <w:top w:val="nil"/>
          <w:left w:val="nil"/>
          <w:bottom w:val="nil"/>
          <w:right w:val="nil"/>
          <w:between w:val="nil"/>
        </w:pBdr>
        <w:shd w:val="clear" w:color="auto" w:fill="FFFFFF"/>
        <w:spacing w:after="150" w:line="240" w:lineRule="auto"/>
        <w:jc w:val="both"/>
        <w:rPr>
          <w:rFonts w:ascii="Times New Roman" w:eastAsia="Times New Roman" w:hAnsi="Times New Roman"/>
          <w:b/>
          <w:color w:val="000000"/>
          <w:sz w:val="20"/>
          <w:szCs w:val="20"/>
        </w:rPr>
      </w:pPr>
    </w:p>
    <w:p w:rsidR="005900CA" w:rsidRPr="005900CA" w:rsidRDefault="00D04B54" w:rsidP="005900CA">
      <w:pPr>
        <w:pBdr>
          <w:top w:val="nil"/>
          <w:left w:val="nil"/>
          <w:bottom w:val="nil"/>
          <w:right w:val="nil"/>
          <w:between w:val="nil"/>
        </w:pBdr>
        <w:shd w:val="clear" w:color="auto" w:fill="FFFFFF"/>
        <w:spacing w:after="150" w:line="240" w:lineRule="auto"/>
        <w:jc w:val="both"/>
        <w:rPr>
          <w:rFonts w:ascii="Times New Roman" w:eastAsia="Times New Roman" w:hAnsi="Times New Roman"/>
          <w:i/>
          <w:sz w:val="20"/>
          <w:szCs w:val="20"/>
        </w:rPr>
      </w:pPr>
      <w:r w:rsidRPr="00D04B54">
        <w:rPr>
          <w:rFonts w:ascii="Times New Roman" w:eastAsia="Times New Roman" w:hAnsi="Times New Roman"/>
          <w:b/>
          <w:color w:val="000000"/>
          <w:sz w:val="20"/>
          <w:szCs w:val="2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D04B54">
        <w:rPr>
          <w:rFonts w:ascii="Times New Roman" w:eastAsia="Times New Roman" w:hAnsi="Times New Roman"/>
          <w:sz w:val="20"/>
          <w:szCs w:val="20"/>
        </w:rPr>
        <w:t xml:space="preserve"> </w:t>
      </w:r>
      <w:r w:rsidR="005900CA" w:rsidRPr="005900CA">
        <w:rPr>
          <w:rFonts w:ascii="Times New Roman" w:eastAsia="Times New Roman" w:hAnsi="Times New Roman"/>
          <w:i/>
          <w:sz w:val="20"/>
          <w:szCs w:val="20"/>
        </w:rPr>
        <w:t xml:space="preserve">Інструменти та обладнання для модернізації майстерень і лабораторій закладу професійної (професійно-технічної) освіти для забезпечення енергоефективності, безпеки та </w:t>
      </w:r>
      <w:proofErr w:type="spellStart"/>
      <w:r w:rsidR="005900CA" w:rsidRPr="005900CA">
        <w:rPr>
          <w:rFonts w:ascii="Times New Roman" w:eastAsia="Times New Roman" w:hAnsi="Times New Roman"/>
          <w:i/>
          <w:sz w:val="20"/>
          <w:szCs w:val="20"/>
        </w:rPr>
        <w:t>інклюзивності</w:t>
      </w:r>
      <w:proofErr w:type="spellEnd"/>
      <w:r w:rsidR="005900CA" w:rsidRPr="005900CA">
        <w:rPr>
          <w:rFonts w:ascii="Times New Roman" w:eastAsia="Times New Roman" w:hAnsi="Times New Roman"/>
          <w:i/>
          <w:sz w:val="20"/>
          <w:szCs w:val="20"/>
        </w:rPr>
        <w:t xml:space="preserve"> освітнього простору (ручний апарат лазерного зварювання),   код згідно  ДК 021:2015 Єдиний закупівельний словник  - 42660000-0 -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p w:rsidR="009E1452" w:rsidRDefault="00D04B54">
      <w:pPr>
        <w:spacing w:before="280" w:after="280" w:line="240" w:lineRule="auto"/>
        <w:jc w:val="both"/>
        <w:rPr>
          <w:rFonts w:ascii="Times New Roman" w:eastAsia="Times New Roman" w:hAnsi="Times New Roman"/>
          <w:sz w:val="20"/>
          <w:szCs w:val="20"/>
        </w:rPr>
      </w:pPr>
      <w:r w:rsidRPr="005900CA">
        <w:rPr>
          <w:rFonts w:ascii="Times New Roman" w:eastAsia="Times New Roman" w:hAnsi="Times New Roman"/>
          <w:b/>
          <w:sz w:val="20"/>
          <w:szCs w:val="20"/>
        </w:rPr>
        <w:t>Вид та ідентифікатор процедури закупівлі:</w:t>
      </w:r>
      <w:r w:rsidRPr="005900CA">
        <w:rPr>
          <w:rFonts w:ascii="Times New Roman" w:eastAsia="Times New Roman" w:hAnsi="Times New Roman"/>
          <w:sz w:val="20"/>
          <w:szCs w:val="20"/>
        </w:rPr>
        <w:t xml:space="preserve"> відкриті торги (за Особливостями), ID №</w:t>
      </w:r>
      <w:r w:rsidR="005900CA" w:rsidRPr="005900CA">
        <w:rPr>
          <w:rFonts w:ascii="Times New Roman" w:eastAsia="Times New Roman" w:hAnsi="Times New Roman"/>
          <w:sz w:val="20"/>
          <w:szCs w:val="20"/>
        </w:rPr>
        <w:t xml:space="preserve"> </w:t>
      </w:r>
      <w:r w:rsidR="002D7794" w:rsidRPr="002D7794">
        <w:rPr>
          <w:rFonts w:ascii="Times New Roman" w:eastAsia="Times New Roman" w:hAnsi="Times New Roman"/>
          <w:sz w:val="20"/>
          <w:szCs w:val="20"/>
        </w:rPr>
        <w:t>UA-2025-10-22-006155-a</w:t>
      </w:r>
      <w:bookmarkStart w:id="2" w:name="_GoBack"/>
      <w:bookmarkEnd w:id="2"/>
    </w:p>
    <w:p w:rsidR="009E1452" w:rsidRPr="00D04B54" w:rsidRDefault="00D04B54" w:rsidP="00D04B54">
      <w:pPr>
        <w:pBdr>
          <w:top w:val="nil"/>
          <w:left w:val="nil"/>
          <w:bottom w:val="nil"/>
          <w:right w:val="nil"/>
          <w:between w:val="nil"/>
        </w:pBdr>
        <w:shd w:val="clear" w:color="auto" w:fill="FFFFFF"/>
        <w:spacing w:after="150" w:line="240" w:lineRule="auto"/>
        <w:jc w:val="both"/>
        <w:rPr>
          <w:rFonts w:ascii="Times New Roman" w:eastAsia="Times New Roman" w:hAnsi="Times New Roman"/>
          <w:sz w:val="20"/>
          <w:szCs w:val="20"/>
        </w:rPr>
      </w:pPr>
      <w:r w:rsidRPr="00D04B54">
        <w:rPr>
          <w:rFonts w:ascii="Times New Roman" w:eastAsia="Times New Roman" w:hAnsi="Times New Roman"/>
          <w:b/>
          <w:sz w:val="20"/>
          <w:szCs w:val="20"/>
        </w:rPr>
        <w:t>Розмір бюджетного призначення:</w:t>
      </w:r>
      <w:r w:rsidRPr="00D04B54">
        <w:rPr>
          <w:rFonts w:ascii="Times New Roman" w:eastAsia="Times New Roman" w:hAnsi="Times New Roman"/>
          <w:sz w:val="20"/>
          <w:szCs w:val="20"/>
        </w:rPr>
        <w:t xml:space="preserve"> </w:t>
      </w:r>
      <w:r w:rsidR="005900CA">
        <w:rPr>
          <w:rFonts w:ascii="Times New Roman" w:eastAsia="Times New Roman" w:hAnsi="Times New Roman"/>
          <w:b/>
          <w:color w:val="000000"/>
          <w:sz w:val="20"/>
          <w:szCs w:val="20"/>
        </w:rPr>
        <w:t>600000</w:t>
      </w:r>
      <w:r w:rsidRPr="00D04B54">
        <w:rPr>
          <w:rFonts w:ascii="Times New Roman" w:eastAsia="Times New Roman" w:hAnsi="Times New Roman"/>
          <w:b/>
          <w:color w:val="000000"/>
          <w:sz w:val="20"/>
          <w:szCs w:val="20"/>
        </w:rPr>
        <w:t xml:space="preserve">,00 грн. з ПДВ  </w:t>
      </w:r>
      <w:r w:rsidRPr="00D04B54">
        <w:rPr>
          <w:rFonts w:ascii="Times New Roman" w:eastAsia="Times New Roman" w:hAnsi="Times New Roman"/>
          <w:sz w:val="20"/>
          <w:szCs w:val="20"/>
          <w:highlight w:val="yellow"/>
        </w:rPr>
        <w:t xml:space="preserve">згідно з </w:t>
      </w:r>
      <w:r w:rsidR="005900CA" w:rsidRPr="005900CA">
        <w:rPr>
          <w:rFonts w:ascii="Times New Roman" w:eastAsia="Times New Roman" w:hAnsi="Times New Roman"/>
          <w:sz w:val="20"/>
          <w:szCs w:val="20"/>
          <w:highlight w:val="yellow"/>
        </w:rPr>
        <w:t>кошторисом на 2025 рік</w:t>
      </w:r>
    </w:p>
    <w:p w:rsidR="009E1452" w:rsidRDefault="00D04B54">
      <w:pPr>
        <w:spacing w:after="0" w:line="240" w:lineRule="auto"/>
        <w:jc w:val="both"/>
        <w:rPr>
          <w:rFonts w:ascii="Times New Roman" w:eastAsia="Times New Roman" w:hAnsi="Times New Roman"/>
          <w:sz w:val="20"/>
          <w:szCs w:val="20"/>
        </w:rPr>
      </w:pPr>
      <w:bookmarkStart w:id="3" w:name="_heading=h.3znysh7" w:colFirst="0" w:colLast="0"/>
      <w:bookmarkEnd w:id="3"/>
      <w:r>
        <w:rPr>
          <w:rFonts w:ascii="Times New Roman" w:eastAsia="Times New Roman" w:hAnsi="Times New Roman"/>
          <w:b/>
          <w:sz w:val="20"/>
          <w:szCs w:val="20"/>
        </w:rPr>
        <w:t>Очікувана вартість та обґрунтування очікуваної вартості предмета закупівлі:</w:t>
      </w:r>
      <w:r>
        <w:rPr>
          <w:rFonts w:ascii="Times New Roman" w:eastAsia="Times New Roman" w:hAnsi="Times New Roman"/>
          <w:sz w:val="20"/>
          <w:szCs w:val="20"/>
        </w:rPr>
        <w:t xml:space="preserve"> </w:t>
      </w:r>
      <w:r w:rsidR="005900CA">
        <w:rPr>
          <w:rFonts w:ascii="Times New Roman" w:eastAsia="Times New Roman" w:hAnsi="Times New Roman"/>
          <w:b/>
          <w:color w:val="000000"/>
          <w:sz w:val="20"/>
          <w:szCs w:val="20"/>
        </w:rPr>
        <w:t>600000</w:t>
      </w:r>
      <w:r w:rsidRPr="00D04B54">
        <w:rPr>
          <w:rFonts w:ascii="Times New Roman" w:eastAsia="Times New Roman" w:hAnsi="Times New Roman"/>
          <w:b/>
          <w:color w:val="000000"/>
          <w:sz w:val="20"/>
          <w:szCs w:val="20"/>
        </w:rPr>
        <w:t xml:space="preserve">,00 грн. з ПДВ  </w:t>
      </w:r>
    </w:p>
    <w:p w:rsidR="009E1452" w:rsidRPr="00D04B54" w:rsidRDefault="00D04B54">
      <w:pPr>
        <w:spacing w:after="0" w:line="240" w:lineRule="auto"/>
        <w:ind w:firstLine="720"/>
        <w:jc w:val="both"/>
        <w:rPr>
          <w:rFonts w:ascii="Times New Roman" w:eastAsia="Times New Roman" w:hAnsi="Times New Roman"/>
          <w:color w:val="FF0000"/>
          <w:sz w:val="20"/>
          <w:szCs w:val="20"/>
        </w:rPr>
      </w:pPr>
      <w:r w:rsidRPr="00D04B54">
        <w:rPr>
          <w:rFonts w:ascii="Times New Roman" w:eastAsia="Times New Roman" w:hAnsi="Times New Roman"/>
          <w:color w:val="4A86E8"/>
          <w:sz w:val="20"/>
          <w:szCs w:val="20"/>
          <w:highlight w:val="yellow"/>
        </w:rPr>
        <w:t xml:space="preserve">Очікувана вартість предмета закупівлі визначена відповідно до проведеного моніторингу цін шляхом пошуку, збору та аналізу загальнодоступної інформації про ціни, що містяться в мережі Інтернет у відкритому доступі, спеціалізованих торговельних майданчиках, в електронних каталогах, в електронній системі </w:t>
      </w:r>
      <w:proofErr w:type="spellStart"/>
      <w:r w:rsidRPr="00D04B54">
        <w:rPr>
          <w:rFonts w:ascii="Times New Roman" w:eastAsia="Times New Roman" w:hAnsi="Times New Roman"/>
          <w:color w:val="4A86E8"/>
          <w:sz w:val="20"/>
          <w:szCs w:val="20"/>
          <w:highlight w:val="yellow"/>
        </w:rPr>
        <w:t>закупівель</w:t>
      </w:r>
      <w:proofErr w:type="spellEnd"/>
      <w:r w:rsidRPr="00D04B54">
        <w:rPr>
          <w:rFonts w:ascii="Times New Roman" w:eastAsia="Times New Roman" w:hAnsi="Times New Roman"/>
          <w:color w:val="4A86E8"/>
          <w:sz w:val="20"/>
          <w:szCs w:val="20"/>
          <w:highlight w:val="yellow"/>
        </w:rPr>
        <w:t xml:space="preserve"> «</w:t>
      </w:r>
      <w:proofErr w:type="spellStart"/>
      <w:r w:rsidRPr="00D04B54">
        <w:rPr>
          <w:rFonts w:ascii="Times New Roman" w:eastAsia="Times New Roman" w:hAnsi="Times New Roman"/>
          <w:color w:val="4A86E8"/>
          <w:sz w:val="20"/>
          <w:szCs w:val="20"/>
          <w:highlight w:val="yellow"/>
        </w:rPr>
        <w:t>Прозорро</w:t>
      </w:r>
      <w:proofErr w:type="spellEnd"/>
      <w:r w:rsidRPr="00D04B54">
        <w:rPr>
          <w:rFonts w:ascii="Times New Roman" w:eastAsia="Times New Roman" w:hAnsi="Times New Roman"/>
          <w:color w:val="4A86E8"/>
          <w:sz w:val="20"/>
          <w:szCs w:val="20"/>
          <w:highlight w:val="yellow"/>
        </w:rPr>
        <w:t xml:space="preserve">», а також порівняння ринкових цін </w:t>
      </w:r>
      <w:r w:rsidRPr="00D04B54">
        <w:rPr>
          <w:rFonts w:ascii="Times New Roman" w:eastAsia="Times New Roman" w:hAnsi="Times New Roman"/>
          <w:color w:val="FF0000"/>
          <w:sz w:val="20"/>
          <w:szCs w:val="20"/>
          <w:highlight w:val="yellow"/>
        </w:rPr>
        <w:t>шляхом отримання трьох комерційних пропозицій у постачальників.</w:t>
      </w:r>
      <w:r w:rsidRPr="00D04B54">
        <w:rPr>
          <w:rFonts w:ascii="Times New Roman" w:eastAsia="Times New Roman" w:hAnsi="Times New Roman"/>
          <w:color w:val="FF0000"/>
          <w:sz w:val="20"/>
          <w:szCs w:val="20"/>
        </w:rPr>
        <w:t xml:space="preserve"> </w:t>
      </w:r>
    </w:p>
    <w:p w:rsidR="009E1452" w:rsidRDefault="009E1452">
      <w:pPr>
        <w:spacing w:after="0" w:line="240" w:lineRule="auto"/>
        <w:ind w:firstLine="720"/>
        <w:jc w:val="both"/>
        <w:rPr>
          <w:rFonts w:ascii="Times New Roman" w:eastAsia="Times New Roman" w:hAnsi="Times New Roman"/>
          <w:sz w:val="20"/>
          <w:szCs w:val="20"/>
        </w:rPr>
      </w:pPr>
    </w:p>
    <w:p w:rsidR="009E1452" w:rsidRDefault="00D04B54">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 xml:space="preserve">Обґрунтування технічних, якісних характеристик. </w:t>
      </w:r>
    </w:p>
    <w:p w:rsidR="009E1452" w:rsidRDefault="00D04B54">
      <w:pPr>
        <w:spacing w:after="0" w:line="240" w:lineRule="auto"/>
        <w:ind w:firstLine="720"/>
        <w:jc w:val="both"/>
        <w:rPr>
          <w:rFonts w:ascii="Times New Roman" w:eastAsia="Times New Roman" w:hAnsi="Times New Roman"/>
          <w:sz w:val="20"/>
          <w:szCs w:val="20"/>
        </w:rPr>
      </w:pPr>
      <w:bookmarkStart w:id="4" w:name="_heading=h.uw0vd9bkb1ra" w:colFirst="0" w:colLast="0"/>
      <w:bookmarkEnd w:id="4"/>
      <w:r w:rsidRPr="00D04B54">
        <w:rPr>
          <w:rFonts w:ascii="Times New Roman" w:eastAsia="Times New Roman" w:hAnsi="Times New Roman"/>
          <w:color w:val="FF0000"/>
          <w:sz w:val="20"/>
          <w:szCs w:val="20"/>
          <w:highlight w:val="yellow"/>
        </w:rPr>
        <w:t>У зв’язку з розширенням штату</w:t>
      </w:r>
      <w:r>
        <w:rPr>
          <w:rFonts w:ascii="Times New Roman" w:eastAsia="Times New Roman" w:hAnsi="Times New Roman"/>
          <w:sz w:val="20"/>
          <w:szCs w:val="20"/>
        </w:rPr>
        <w:t xml:space="preserve"> замовник здійснює закупівлю цього виду товару, оскільки він за своїми якісними та технічними характеристиками найбільше відповідатиме вимогам та потребам замовника. </w:t>
      </w:r>
    </w:p>
    <w:p w:rsidR="009E1452" w:rsidRDefault="00D04B54">
      <w:pPr>
        <w:spacing w:after="0" w:line="240" w:lineRule="auto"/>
        <w:ind w:firstLine="708"/>
        <w:jc w:val="both"/>
        <w:rPr>
          <w:rFonts w:ascii="Times New Roman" w:eastAsia="Times New Roman" w:hAnsi="Times New Roman"/>
          <w:sz w:val="20"/>
          <w:szCs w:val="20"/>
        </w:rPr>
      </w:pPr>
      <w:r>
        <w:rPr>
          <w:rFonts w:ascii="Times New Roman" w:eastAsia="Times New Roman" w:hAnsi="Times New Roman"/>
          <w:sz w:val="20"/>
          <w:szCs w:val="20"/>
        </w:rPr>
        <w:t xml:space="preserve">Технічні та якісні характеристики товару повинні відповідати чинним нормативним актам (державним стандартам / технічним умовам / нормам). Якість товару повинна відповідати умовам / вимогам, встановленим чинним законодавством України для цієї категорії товару. </w:t>
      </w:r>
    </w:p>
    <w:p w:rsidR="009E1452" w:rsidRDefault="00D04B54">
      <w:pPr>
        <w:spacing w:after="0" w:line="240" w:lineRule="auto"/>
        <w:ind w:firstLine="720"/>
        <w:jc w:val="both"/>
        <w:rPr>
          <w:rFonts w:ascii="Times New Roman" w:eastAsia="Times New Roman" w:hAnsi="Times New Roman"/>
          <w:sz w:val="20"/>
          <w:szCs w:val="20"/>
        </w:rPr>
      </w:pPr>
      <w:bookmarkStart w:id="5" w:name="_heading=h.gcsfbalot2fo" w:colFirst="0" w:colLast="0"/>
      <w:bookmarkEnd w:id="5"/>
      <w:r>
        <w:rPr>
          <w:rFonts w:ascii="Times New Roman" w:eastAsia="Times New Roman" w:hAnsi="Times New Roman"/>
          <w:sz w:val="20"/>
          <w:szCs w:val="20"/>
        </w:rPr>
        <w:t>Кількість та строк постачання визначено відповідно до потреби замовника.</w:t>
      </w:r>
    </w:p>
    <w:p w:rsidR="009E1452" w:rsidRDefault="00D04B54">
      <w:pPr>
        <w:spacing w:after="0" w:line="240" w:lineRule="auto"/>
        <w:ind w:firstLine="720"/>
        <w:jc w:val="both"/>
        <w:rPr>
          <w:rFonts w:ascii="Times New Roman" w:eastAsia="Times New Roman" w:hAnsi="Times New Roman"/>
          <w:sz w:val="20"/>
          <w:szCs w:val="20"/>
        </w:rPr>
      </w:pPr>
      <w:bookmarkStart w:id="6" w:name="_heading=h.tk7gtee6mzm" w:colFirst="0" w:colLast="0"/>
      <w:bookmarkEnd w:id="6"/>
      <w:r>
        <w:rPr>
          <w:rFonts w:ascii="Times New Roman" w:eastAsia="Times New Roman" w:hAnsi="Times New Roman"/>
          <w:sz w:val="20"/>
          <w:szCs w:val="20"/>
        </w:rPr>
        <w:t xml:space="preserve">Упаковка товару повинна забезпечувати повне його збереження від всякого роду пошкоджень при транспортуванні. </w:t>
      </w:r>
    </w:p>
    <w:p w:rsidR="009E1452" w:rsidRDefault="00D04B54">
      <w:pPr>
        <w:spacing w:after="0" w:line="240" w:lineRule="auto"/>
        <w:ind w:firstLine="720"/>
        <w:jc w:val="both"/>
        <w:rPr>
          <w:rFonts w:ascii="Times New Roman" w:eastAsia="Times New Roman" w:hAnsi="Times New Roman"/>
          <w:b/>
          <w:sz w:val="20"/>
          <w:szCs w:val="20"/>
        </w:rPr>
      </w:pPr>
      <w:bookmarkStart w:id="7" w:name="_heading=h.qnwmtff3jstz" w:colFirst="0" w:colLast="0"/>
      <w:bookmarkEnd w:id="7"/>
      <w:r>
        <w:rPr>
          <w:rFonts w:ascii="Times New Roman" w:eastAsia="Times New Roman" w:hAnsi="Times New Roman"/>
          <w:sz w:val="20"/>
          <w:szCs w:val="20"/>
        </w:rPr>
        <w:t xml:space="preserve">У місцях, де технічна специфікація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 вважати вираз  </w:t>
      </w:r>
      <w:r>
        <w:rPr>
          <w:rFonts w:ascii="Times New Roman" w:eastAsia="Times New Roman" w:hAnsi="Times New Roman"/>
          <w:b/>
          <w:sz w:val="20"/>
          <w:szCs w:val="20"/>
        </w:rPr>
        <w:t>«або еквівалент».</w:t>
      </w:r>
    </w:p>
    <w:p w:rsidR="009E1452" w:rsidRDefault="00D04B54">
      <w:pPr>
        <w:shd w:val="clear" w:color="auto" w:fill="FFFFFF"/>
        <w:spacing w:after="0" w:line="240" w:lineRule="auto"/>
        <w:ind w:firstLine="460"/>
        <w:jc w:val="both"/>
        <w:rPr>
          <w:rFonts w:ascii="Times New Roman" w:eastAsia="Times New Roman" w:hAnsi="Times New Roman"/>
          <w:b/>
          <w:sz w:val="20"/>
          <w:szCs w:val="20"/>
        </w:rPr>
      </w:pPr>
      <w:r>
        <w:rPr>
          <w:rFonts w:ascii="Times New Roman" w:eastAsia="Times New Roman" w:hAnsi="Times New Roman"/>
          <w:sz w:val="20"/>
          <w:szCs w:val="20"/>
        </w:rPr>
        <w:lastRenderedPageBreak/>
        <w:t xml:space="preserve">У місцях, де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біля кожного такого посилання вважати вираз «або еквівалент». </w:t>
      </w:r>
      <w:r>
        <w:rPr>
          <w:rFonts w:ascii="Times New Roman" w:eastAsia="Times New Roman" w:hAnsi="Times New Roman"/>
          <w:b/>
          <w:sz w:val="20"/>
          <w:szCs w:val="20"/>
        </w:rPr>
        <w:t>Таким чином, вважається, що до кожного посилання додається вираз «або еквівалент».</w:t>
      </w:r>
    </w:p>
    <w:p w:rsidR="009E1452" w:rsidRDefault="009E1452">
      <w:pPr>
        <w:spacing w:after="0" w:line="240" w:lineRule="auto"/>
        <w:ind w:firstLine="720"/>
        <w:jc w:val="both"/>
        <w:rPr>
          <w:rFonts w:ascii="Times New Roman" w:eastAsia="Times New Roman" w:hAnsi="Times New Roman"/>
          <w:color w:val="4A86E8"/>
          <w:sz w:val="20"/>
          <w:szCs w:val="20"/>
        </w:rPr>
      </w:pPr>
      <w:bookmarkStart w:id="8" w:name="_heading=h.3xq18ew4dvl7" w:colFirst="0" w:colLast="0"/>
      <w:bookmarkEnd w:id="8"/>
    </w:p>
    <w:p w:rsidR="005900CA" w:rsidRPr="005900CA" w:rsidRDefault="005900CA" w:rsidP="005900CA">
      <w:pPr>
        <w:numPr>
          <w:ilvl w:val="0"/>
          <w:numId w:val="1"/>
        </w:num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5900CA">
        <w:rPr>
          <w:rFonts w:ascii="Times New Roman" w:eastAsia="Times New Roman" w:hAnsi="Times New Roman"/>
          <w:b/>
          <w:color w:val="000000"/>
          <w:sz w:val="20"/>
          <w:szCs w:val="20"/>
        </w:rPr>
        <w:t>Детальний опис предмета закупівлі:</w:t>
      </w:r>
    </w:p>
    <w:p w:rsidR="005900CA" w:rsidRPr="005900CA" w:rsidRDefault="005900CA" w:rsidP="005900CA">
      <w:pPr>
        <w:spacing w:after="0" w:line="240" w:lineRule="auto"/>
        <w:rPr>
          <w:rFonts w:ascii="Times New Roman" w:eastAsia="Times New Roman" w:hAnsi="Times New Roman"/>
          <w:i/>
          <w:sz w:val="20"/>
          <w:szCs w:val="20"/>
          <w:highlight w:val="white"/>
        </w:rPr>
      </w:pPr>
    </w:p>
    <w:tbl>
      <w:tblPr>
        <w:tblW w:w="96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40"/>
        <w:gridCol w:w="4860"/>
      </w:tblGrid>
      <w:tr w:rsidR="005900CA" w:rsidRPr="005900CA" w:rsidTr="00E1288E">
        <w:tc>
          <w:tcPr>
            <w:tcW w:w="474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Назва предмета закупівлі</w:t>
            </w:r>
          </w:p>
        </w:tc>
        <w:tc>
          <w:tcPr>
            <w:tcW w:w="486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jc w:val="both"/>
              <w:rPr>
                <w:rFonts w:ascii="Times New Roman" w:eastAsia="Times New Roman" w:hAnsi="Times New Roman"/>
                <w:i/>
                <w:sz w:val="20"/>
                <w:szCs w:val="20"/>
                <w:highlight w:val="white"/>
              </w:rPr>
            </w:pPr>
            <w:r w:rsidRPr="005900CA">
              <w:rPr>
                <w:rFonts w:ascii="Times New Roman" w:eastAsia="Times New Roman" w:hAnsi="Times New Roman"/>
                <w:b/>
                <w:color w:val="000000"/>
                <w:sz w:val="20"/>
                <w:szCs w:val="20"/>
                <w:highlight w:val="white"/>
              </w:rPr>
              <w:t xml:space="preserve">Інструменти та обладнання для модернізації майстерень і лабораторій закладу професійної (професійно-технічної) освіти для забезпечення енергоефективності, безпеки та </w:t>
            </w:r>
            <w:proofErr w:type="spellStart"/>
            <w:r w:rsidRPr="005900CA">
              <w:rPr>
                <w:rFonts w:ascii="Times New Roman" w:eastAsia="Times New Roman" w:hAnsi="Times New Roman"/>
                <w:b/>
                <w:color w:val="000000"/>
                <w:sz w:val="20"/>
                <w:szCs w:val="20"/>
                <w:highlight w:val="white"/>
              </w:rPr>
              <w:t>інклюзивності</w:t>
            </w:r>
            <w:proofErr w:type="spellEnd"/>
            <w:r w:rsidRPr="005900CA">
              <w:rPr>
                <w:rFonts w:ascii="Times New Roman" w:eastAsia="Times New Roman" w:hAnsi="Times New Roman"/>
                <w:b/>
                <w:color w:val="000000"/>
                <w:sz w:val="20"/>
                <w:szCs w:val="20"/>
                <w:highlight w:val="white"/>
              </w:rPr>
              <w:t xml:space="preserve"> освітнього простору (ручний апарат лазерного зварювання),   код згідно  ДК 021:2015 Єдиний закупівельний словник  - 42660000-0 -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tc>
      </w:tr>
      <w:tr w:rsidR="005900CA" w:rsidRPr="005900CA" w:rsidTr="00E1288E">
        <w:tc>
          <w:tcPr>
            <w:tcW w:w="474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Код ДК 021:2015  Єдиного закупівельного словника</w:t>
            </w:r>
          </w:p>
        </w:tc>
        <w:tc>
          <w:tcPr>
            <w:tcW w:w="486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i/>
                <w:sz w:val="20"/>
                <w:szCs w:val="20"/>
                <w:highlight w:val="white"/>
              </w:rPr>
            </w:pPr>
            <w:r w:rsidRPr="005900CA">
              <w:rPr>
                <w:rFonts w:ascii="Times New Roman" w:eastAsia="Times New Roman" w:hAnsi="Times New Roman"/>
                <w:color w:val="000000"/>
                <w:sz w:val="20"/>
                <w:szCs w:val="20"/>
                <w:highlight w:val="white"/>
              </w:rPr>
              <w:t>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tc>
      </w:tr>
      <w:tr w:rsidR="005900CA" w:rsidRPr="005900CA" w:rsidTr="00E1288E">
        <w:tc>
          <w:tcPr>
            <w:tcW w:w="474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 xml:space="preserve">Місце поставки товару </w:t>
            </w:r>
          </w:p>
        </w:tc>
        <w:tc>
          <w:tcPr>
            <w:tcW w:w="486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i/>
                <w:sz w:val="20"/>
                <w:szCs w:val="20"/>
              </w:rPr>
            </w:pPr>
            <w:r w:rsidRPr="005900CA">
              <w:rPr>
                <w:rFonts w:ascii="Times New Roman" w:hAnsi="Times New Roman"/>
                <w:color w:val="000000"/>
                <w:sz w:val="20"/>
                <w:szCs w:val="20"/>
              </w:rPr>
              <w:t>55210 Україна,  Миколаївська область, Первомайський район,  місто Первомайськ вулиця Корабельна, будинок 20/2</w:t>
            </w:r>
          </w:p>
        </w:tc>
      </w:tr>
      <w:tr w:rsidR="005900CA" w:rsidRPr="005900CA" w:rsidTr="00E1288E">
        <w:tc>
          <w:tcPr>
            <w:tcW w:w="474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highlight w:val="white"/>
              </w:rPr>
            </w:pPr>
            <w:r w:rsidRPr="005900CA">
              <w:rPr>
                <w:rFonts w:ascii="Times New Roman" w:eastAsia="Times New Roman" w:hAnsi="Times New Roman"/>
                <w:sz w:val="20"/>
                <w:szCs w:val="20"/>
                <w:highlight w:val="white"/>
              </w:rPr>
              <w:t xml:space="preserve">Строк поставки товару </w:t>
            </w:r>
          </w:p>
        </w:tc>
        <w:tc>
          <w:tcPr>
            <w:tcW w:w="4860" w:type="dxa"/>
            <w:shd w:val="clear" w:color="auto" w:fill="auto"/>
            <w:tcMar>
              <w:top w:w="100" w:type="dxa"/>
              <w:left w:w="100" w:type="dxa"/>
              <w:bottom w:w="100" w:type="dxa"/>
              <w:right w:w="100" w:type="dxa"/>
            </w:tcMar>
          </w:tcPr>
          <w:p w:rsidR="005900CA" w:rsidRPr="005900CA" w:rsidRDefault="005900CA" w:rsidP="00E1288E">
            <w:pPr>
              <w:widowControl w:val="0"/>
              <w:spacing w:after="0" w:line="240" w:lineRule="auto"/>
              <w:rPr>
                <w:rFonts w:ascii="Times New Roman" w:eastAsia="Times New Roman" w:hAnsi="Times New Roman"/>
                <w:sz w:val="20"/>
                <w:szCs w:val="20"/>
              </w:rPr>
            </w:pPr>
            <w:r w:rsidRPr="005900CA">
              <w:rPr>
                <w:rFonts w:ascii="Times New Roman" w:eastAsia="Times New Roman" w:hAnsi="Times New Roman"/>
                <w:sz w:val="20"/>
                <w:szCs w:val="20"/>
              </w:rPr>
              <w:t>до 15.12.2025 року включно</w:t>
            </w:r>
          </w:p>
        </w:tc>
      </w:tr>
    </w:tbl>
    <w:p w:rsidR="005900CA" w:rsidRPr="005900CA" w:rsidRDefault="005900CA" w:rsidP="005900CA">
      <w:pPr>
        <w:shd w:val="clear" w:color="auto" w:fill="FFFFFF"/>
        <w:spacing w:before="240" w:after="0"/>
        <w:jc w:val="both"/>
        <w:rPr>
          <w:rFonts w:ascii="Times New Roman" w:eastAsia="Times New Roman" w:hAnsi="Times New Roman"/>
          <w:i/>
          <w:color w:val="FF0000"/>
          <w:sz w:val="20"/>
          <w:szCs w:val="20"/>
        </w:rPr>
      </w:pPr>
      <w:r w:rsidRPr="005900CA">
        <w:rPr>
          <w:rFonts w:ascii="Times New Roman" w:eastAsia="Times New Roman" w:hAnsi="Times New Roman"/>
          <w:b/>
          <w:sz w:val="20"/>
          <w:szCs w:val="20"/>
        </w:rPr>
        <w:t>2.Технічні, якісні та кількісні характеристики предмета закупівлі:</w:t>
      </w:r>
      <w:r w:rsidRPr="005900CA">
        <w:rPr>
          <w:rFonts w:ascii="Times New Roman" w:eastAsia="Times New Roman" w:hAnsi="Times New Roman"/>
          <w:b/>
          <w:color w:val="FF0000"/>
          <w:sz w:val="20"/>
          <w:szCs w:val="20"/>
        </w:rPr>
        <w:t xml:space="preserve"> </w:t>
      </w:r>
    </w:p>
    <w:tbl>
      <w:tblPr>
        <w:tblStyle w:val="aa"/>
        <w:tblW w:w="9923" w:type="dxa"/>
        <w:tblInd w:w="-34" w:type="dxa"/>
        <w:tblLayout w:type="fixed"/>
        <w:tblLook w:val="04A0" w:firstRow="1" w:lastRow="0" w:firstColumn="1" w:lastColumn="0" w:noHBand="0" w:noVBand="1"/>
      </w:tblPr>
      <w:tblGrid>
        <w:gridCol w:w="704"/>
        <w:gridCol w:w="4258"/>
        <w:gridCol w:w="2268"/>
        <w:gridCol w:w="1701"/>
        <w:gridCol w:w="992"/>
      </w:tblGrid>
      <w:tr w:rsidR="005900CA" w:rsidRPr="005900CA" w:rsidTr="00E1288E">
        <w:tc>
          <w:tcPr>
            <w:tcW w:w="704" w:type="dxa"/>
          </w:tcPr>
          <w:p w:rsidR="005900CA" w:rsidRPr="005900CA" w:rsidRDefault="005900CA" w:rsidP="00E1288E">
            <w:pPr>
              <w:pStyle w:val="ab"/>
              <w:tabs>
                <w:tab w:val="left" w:pos="1134"/>
              </w:tabs>
              <w:ind w:left="0" w:right="-108"/>
              <w:rPr>
                <w:rFonts w:ascii="Times New Roman" w:hAnsi="Times New Roman" w:cs="Times New Roman"/>
                <w:i/>
                <w:sz w:val="20"/>
                <w:szCs w:val="20"/>
              </w:rPr>
            </w:pPr>
            <w:r w:rsidRPr="005900CA">
              <w:rPr>
                <w:rFonts w:ascii="Times New Roman" w:hAnsi="Times New Roman" w:cs="Times New Roman"/>
                <w:i/>
                <w:sz w:val="20"/>
                <w:szCs w:val="20"/>
              </w:rPr>
              <w:t>№ з/п</w:t>
            </w:r>
          </w:p>
        </w:tc>
        <w:tc>
          <w:tcPr>
            <w:tcW w:w="4258" w:type="dxa"/>
          </w:tcPr>
          <w:p w:rsidR="005900CA" w:rsidRPr="005900CA" w:rsidRDefault="005900CA" w:rsidP="00E1288E">
            <w:pPr>
              <w:pStyle w:val="ab"/>
              <w:tabs>
                <w:tab w:val="left" w:pos="1134"/>
              </w:tabs>
              <w:ind w:left="0"/>
              <w:jc w:val="center"/>
              <w:rPr>
                <w:rFonts w:ascii="Times New Roman" w:hAnsi="Times New Roman" w:cs="Times New Roman"/>
                <w:i/>
                <w:sz w:val="20"/>
                <w:szCs w:val="20"/>
              </w:rPr>
            </w:pPr>
            <w:r w:rsidRPr="005900CA">
              <w:rPr>
                <w:rFonts w:ascii="Times New Roman" w:hAnsi="Times New Roman" w:cs="Times New Roman"/>
                <w:i/>
                <w:sz w:val="20"/>
                <w:szCs w:val="20"/>
              </w:rPr>
              <w:t xml:space="preserve">Найменування </w:t>
            </w:r>
          </w:p>
        </w:tc>
        <w:tc>
          <w:tcPr>
            <w:tcW w:w="2268" w:type="dxa"/>
          </w:tcPr>
          <w:p w:rsidR="005900CA" w:rsidRPr="005900CA" w:rsidRDefault="005900CA" w:rsidP="00E1288E">
            <w:pPr>
              <w:pStyle w:val="ab"/>
              <w:tabs>
                <w:tab w:val="left" w:pos="1134"/>
              </w:tabs>
              <w:ind w:left="0"/>
              <w:jc w:val="center"/>
              <w:rPr>
                <w:rFonts w:ascii="Times New Roman" w:hAnsi="Times New Roman" w:cs="Times New Roman"/>
                <w:i/>
                <w:sz w:val="20"/>
                <w:szCs w:val="20"/>
              </w:rPr>
            </w:pPr>
            <w:r w:rsidRPr="005900CA">
              <w:rPr>
                <w:rFonts w:ascii="Times New Roman" w:hAnsi="Times New Roman" w:cs="Times New Roman"/>
                <w:i/>
                <w:sz w:val="20"/>
                <w:szCs w:val="20"/>
              </w:rPr>
              <w:t xml:space="preserve">Код ДК </w:t>
            </w:r>
            <w:r w:rsidRPr="005900CA">
              <w:rPr>
                <w:rFonts w:ascii="Times New Roman" w:eastAsia="Times New Roman" w:hAnsi="Times New Roman" w:cs="Times New Roman"/>
                <w:i/>
                <w:color w:val="000000"/>
                <w:sz w:val="20"/>
                <w:szCs w:val="20"/>
              </w:rPr>
              <w:t>021:2015 </w:t>
            </w:r>
            <w:r w:rsidRPr="005900CA">
              <w:rPr>
                <w:rFonts w:ascii="Times New Roman" w:hAnsi="Times New Roman" w:cs="Times New Roman"/>
                <w:i/>
                <w:color w:val="000000"/>
                <w:sz w:val="20"/>
                <w:szCs w:val="20"/>
              </w:rPr>
              <w:t xml:space="preserve"> номенклатурної позиції</w:t>
            </w:r>
          </w:p>
        </w:tc>
        <w:tc>
          <w:tcPr>
            <w:tcW w:w="1701" w:type="dxa"/>
          </w:tcPr>
          <w:p w:rsidR="005900CA" w:rsidRPr="005900CA" w:rsidRDefault="005900CA" w:rsidP="00E1288E">
            <w:pPr>
              <w:pStyle w:val="ab"/>
              <w:tabs>
                <w:tab w:val="left" w:pos="1134"/>
              </w:tabs>
              <w:ind w:left="0"/>
              <w:jc w:val="center"/>
              <w:rPr>
                <w:rFonts w:ascii="Times New Roman" w:hAnsi="Times New Roman" w:cs="Times New Roman"/>
                <w:i/>
                <w:sz w:val="20"/>
                <w:szCs w:val="20"/>
              </w:rPr>
            </w:pPr>
            <w:r w:rsidRPr="005900CA">
              <w:rPr>
                <w:rFonts w:ascii="Times New Roman" w:hAnsi="Times New Roman" w:cs="Times New Roman"/>
                <w:i/>
                <w:sz w:val="20"/>
                <w:szCs w:val="20"/>
              </w:rPr>
              <w:t xml:space="preserve">Кількість </w:t>
            </w:r>
          </w:p>
        </w:tc>
        <w:tc>
          <w:tcPr>
            <w:tcW w:w="992" w:type="dxa"/>
          </w:tcPr>
          <w:p w:rsidR="005900CA" w:rsidRPr="005900CA" w:rsidRDefault="005900CA" w:rsidP="00E1288E">
            <w:pPr>
              <w:pStyle w:val="ab"/>
              <w:tabs>
                <w:tab w:val="left" w:pos="1134"/>
              </w:tabs>
              <w:ind w:left="0" w:right="-109"/>
              <w:jc w:val="center"/>
              <w:rPr>
                <w:rFonts w:ascii="Times New Roman" w:hAnsi="Times New Roman" w:cs="Times New Roman"/>
                <w:i/>
                <w:sz w:val="20"/>
                <w:szCs w:val="20"/>
              </w:rPr>
            </w:pPr>
            <w:r w:rsidRPr="005900CA">
              <w:rPr>
                <w:rFonts w:ascii="Times New Roman" w:hAnsi="Times New Roman" w:cs="Times New Roman"/>
                <w:i/>
                <w:sz w:val="20"/>
                <w:szCs w:val="20"/>
              </w:rPr>
              <w:t>Од. виміру</w:t>
            </w:r>
          </w:p>
        </w:tc>
      </w:tr>
      <w:tr w:rsidR="005900CA" w:rsidRPr="005900CA" w:rsidTr="00E1288E">
        <w:tc>
          <w:tcPr>
            <w:tcW w:w="704" w:type="dxa"/>
          </w:tcPr>
          <w:p w:rsidR="005900CA" w:rsidRPr="005900CA" w:rsidRDefault="005900CA" w:rsidP="005900CA">
            <w:pPr>
              <w:pStyle w:val="ab"/>
              <w:widowControl w:val="0"/>
              <w:numPr>
                <w:ilvl w:val="0"/>
                <w:numId w:val="2"/>
              </w:numPr>
              <w:tabs>
                <w:tab w:val="left" w:pos="1134"/>
              </w:tabs>
              <w:spacing w:after="0" w:line="240" w:lineRule="auto"/>
              <w:jc w:val="center"/>
              <w:rPr>
                <w:rFonts w:ascii="Times New Roman" w:hAnsi="Times New Roman" w:cs="Times New Roman"/>
                <w:sz w:val="20"/>
                <w:szCs w:val="20"/>
              </w:rPr>
            </w:pPr>
          </w:p>
        </w:tc>
        <w:tc>
          <w:tcPr>
            <w:tcW w:w="4258" w:type="dxa"/>
          </w:tcPr>
          <w:p w:rsidR="005900CA" w:rsidRPr="005900CA" w:rsidRDefault="005900CA" w:rsidP="00E1288E">
            <w:pPr>
              <w:pStyle w:val="1"/>
              <w:shd w:val="clear" w:color="auto" w:fill="FFFFFF"/>
              <w:spacing w:before="0" w:after="0"/>
              <w:outlineLvl w:val="0"/>
              <w:rPr>
                <w:rFonts w:ascii="Times New Roman" w:hAnsi="Times New Roman"/>
                <w:b w:val="0"/>
                <w:sz w:val="20"/>
                <w:szCs w:val="20"/>
              </w:rPr>
            </w:pPr>
            <w:r w:rsidRPr="005900CA">
              <w:rPr>
                <w:rFonts w:ascii="Times New Roman" w:hAnsi="Times New Roman"/>
                <w:b w:val="0"/>
                <w:sz w:val="20"/>
                <w:szCs w:val="20"/>
              </w:rPr>
              <w:t xml:space="preserve">Ручний апарат лазерного зварювання </w:t>
            </w:r>
          </w:p>
          <w:p w:rsidR="005900CA" w:rsidRPr="005900CA" w:rsidRDefault="005900CA" w:rsidP="00E1288E">
            <w:pPr>
              <w:jc w:val="both"/>
              <w:rPr>
                <w:rFonts w:ascii="Times New Roman" w:hAnsi="Times New Roman"/>
                <w:sz w:val="20"/>
                <w:szCs w:val="20"/>
              </w:rPr>
            </w:pPr>
            <w:r w:rsidRPr="005900CA">
              <w:rPr>
                <w:rFonts w:ascii="Times New Roman" w:hAnsi="Times New Roman"/>
                <w:sz w:val="20"/>
                <w:szCs w:val="20"/>
              </w:rPr>
              <w:t>(Ручний апарат</w:t>
            </w:r>
          </w:p>
          <w:p w:rsidR="005900CA" w:rsidRPr="005900CA" w:rsidRDefault="005900CA" w:rsidP="00E1288E">
            <w:pPr>
              <w:rPr>
                <w:rFonts w:ascii="Times New Roman" w:hAnsi="Times New Roman"/>
                <w:sz w:val="20"/>
                <w:szCs w:val="20"/>
              </w:rPr>
            </w:pPr>
            <w:r w:rsidRPr="005900CA">
              <w:rPr>
                <w:rFonts w:ascii="Times New Roman" w:hAnsi="Times New Roman"/>
                <w:sz w:val="20"/>
                <w:szCs w:val="20"/>
              </w:rPr>
              <w:t>лазерного зварювання повітряного або рідинного охолодження з потужністю лазерного джерела не менше 1500W)</w:t>
            </w:r>
          </w:p>
        </w:tc>
        <w:tc>
          <w:tcPr>
            <w:tcW w:w="2268" w:type="dxa"/>
          </w:tcPr>
          <w:p w:rsidR="005900CA" w:rsidRPr="005900CA" w:rsidRDefault="005900CA" w:rsidP="00E1288E">
            <w:pPr>
              <w:pStyle w:val="ab"/>
              <w:tabs>
                <w:tab w:val="left" w:pos="1134"/>
              </w:tabs>
              <w:ind w:left="0"/>
              <w:jc w:val="center"/>
              <w:rPr>
                <w:rFonts w:ascii="Times New Roman" w:hAnsi="Times New Roman" w:cs="Times New Roman"/>
                <w:sz w:val="20"/>
                <w:szCs w:val="20"/>
              </w:rPr>
            </w:pPr>
            <w:r w:rsidRPr="005900CA">
              <w:rPr>
                <w:rFonts w:ascii="Times New Roman" w:hAnsi="Times New Roman" w:cs="Times New Roman"/>
                <w:sz w:val="20"/>
                <w:szCs w:val="20"/>
              </w:rPr>
              <w:t>42662200-6</w:t>
            </w:r>
          </w:p>
        </w:tc>
        <w:tc>
          <w:tcPr>
            <w:tcW w:w="1701" w:type="dxa"/>
          </w:tcPr>
          <w:p w:rsidR="005900CA" w:rsidRPr="005900CA" w:rsidRDefault="005900CA" w:rsidP="00E1288E">
            <w:pPr>
              <w:pStyle w:val="ab"/>
              <w:tabs>
                <w:tab w:val="left" w:pos="1134"/>
              </w:tabs>
              <w:ind w:left="0"/>
              <w:jc w:val="center"/>
              <w:rPr>
                <w:rFonts w:ascii="Times New Roman" w:hAnsi="Times New Roman" w:cs="Times New Roman"/>
                <w:sz w:val="20"/>
                <w:szCs w:val="20"/>
              </w:rPr>
            </w:pPr>
            <w:r w:rsidRPr="005900CA">
              <w:rPr>
                <w:rFonts w:ascii="Times New Roman" w:hAnsi="Times New Roman" w:cs="Times New Roman"/>
                <w:sz w:val="20"/>
                <w:szCs w:val="20"/>
              </w:rPr>
              <w:t>1</w:t>
            </w:r>
          </w:p>
        </w:tc>
        <w:tc>
          <w:tcPr>
            <w:tcW w:w="992" w:type="dxa"/>
          </w:tcPr>
          <w:p w:rsidR="005900CA" w:rsidRPr="005900CA" w:rsidRDefault="005900CA" w:rsidP="00E1288E">
            <w:pPr>
              <w:pStyle w:val="ab"/>
              <w:tabs>
                <w:tab w:val="left" w:pos="1134"/>
              </w:tabs>
              <w:ind w:left="0"/>
              <w:jc w:val="center"/>
              <w:rPr>
                <w:rFonts w:ascii="Times New Roman" w:hAnsi="Times New Roman" w:cs="Times New Roman"/>
                <w:sz w:val="20"/>
                <w:szCs w:val="20"/>
              </w:rPr>
            </w:pPr>
            <w:r w:rsidRPr="005900CA">
              <w:rPr>
                <w:rFonts w:ascii="Times New Roman" w:hAnsi="Times New Roman" w:cs="Times New Roman"/>
                <w:sz w:val="20"/>
                <w:szCs w:val="20"/>
              </w:rPr>
              <w:t>шт.</w:t>
            </w:r>
          </w:p>
          <w:p w:rsidR="005900CA" w:rsidRPr="005900CA" w:rsidRDefault="005900CA" w:rsidP="00E1288E">
            <w:pPr>
              <w:pStyle w:val="ab"/>
              <w:tabs>
                <w:tab w:val="left" w:pos="1134"/>
              </w:tabs>
              <w:ind w:left="0"/>
              <w:jc w:val="center"/>
              <w:rPr>
                <w:rFonts w:ascii="Times New Roman" w:hAnsi="Times New Roman" w:cs="Times New Roman"/>
                <w:sz w:val="20"/>
                <w:szCs w:val="20"/>
              </w:rPr>
            </w:pPr>
          </w:p>
        </w:tc>
      </w:tr>
    </w:tbl>
    <w:p w:rsidR="005900CA" w:rsidRPr="005900CA" w:rsidRDefault="005900CA" w:rsidP="005900CA">
      <w:pPr>
        <w:shd w:val="clear" w:color="auto" w:fill="FFFFFF"/>
        <w:spacing w:before="240" w:after="0"/>
        <w:jc w:val="both"/>
        <w:rPr>
          <w:rFonts w:ascii="Times New Roman" w:eastAsia="Times New Roman" w:hAnsi="Times New Roman"/>
          <w:i/>
          <w:color w:val="FF0000"/>
          <w:sz w:val="20"/>
          <w:szCs w:val="20"/>
        </w:rPr>
      </w:pPr>
      <w:r w:rsidRPr="005900CA">
        <w:rPr>
          <w:rFonts w:ascii="Times New Roman" w:eastAsia="Times New Roman" w:hAnsi="Times New Roman"/>
          <w:b/>
          <w:sz w:val="20"/>
          <w:szCs w:val="20"/>
        </w:rPr>
        <w:t>3. Вимоги щодо якості предмет закупівлі:</w:t>
      </w:r>
      <w:r w:rsidRPr="005900CA">
        <w:rPr>
          <w:rFonts w:ascii="Times New Roman" w:eastAsia="Times New Roman" w:hAnsi="Times New Roman"/>
          <w:b/>
          <w:color w:val="FF0000"/>
          <w:sz w:val="20"/>
          <w:szCs w:val="20"/>
        </w:rPr>
        <w:t xml:space="preserve"> </w:t>
      </w:r>
    </w:p>
    <w:tbl>
      <w:tblPr>
        <w:tblStyle w:val="aa"/>
        <w:tblW w:w="9889" w:type="dxa"/>
        <w:tblLook w:val="04A0" w:firstRow="1" w:lastRow="0" w:firstColumn="1" w:lastColumn="0" w:noHBand="0" w:noVBand="1"/>
      </w:tblPr>
      <w:tblGrid>
        <w:gridCol w:w="4839"/>
        <w:gridCol w:w="5050"/>
      </w:tblGrid>
      <w:tr w:rsidR="005900CA" w:rsidRPr="005900CA" w:rsidTr="00E1288E">
        <w:tc>
          <w:tcPr>
            <w:tcW w:w="4839" w:type="dxa"/>
          </w:tcPr>
          <w:p w:rsidR="005900CA" w:rsidRPr="005900CA" w:rsidRDefault="005900CA" w:rsidP="00E1288E">
            <w:pPr>
              <w:jc w:val="center"/>
              <w:rPr>
                <w:rFonts w:ascii="Times New Roman" w:hAnsi="Times New Roman"/>
                <w:i/>
                <w:sz w:val="20"/>
                <w:szCs w:val="20"/>
              </w:rPr>
            </w:pPr>
            <w:r w:rsidRPr="005900CA">
              <w:rPr>
                <w:rFonts w:ascii="Times New Roman" w:hAnsi="Times New Roman"/>
                <w:i/>
                <w:sz w:val="20"/>
                <w:szCs w:val="20"/>
              </w:rPr>
              <w:t>Товар</w:t>
            </w:r>
          </w:p>
        </w:tc>
        <w:tc>
          <w:tcPr>
            <w:tcW w:w="5050" w:type="dxa"/>
          </w:tcPr>
          <w:p w:rsidR="005900CA" w:rsidRPr="005900CA" w:rsidRDefault="005900CA" w:rsidP="00E1288E">
            <w:pPr>
              <w:jc w:val="center"/>
              <w:rPr>
                <w:rFonts w:ascii="Times New Roman" w:hAnsi="Times New Roman"/>
                <w:i/>
                <w:sz w:val="20"/>
                <w:szCs w:val="20"/>
              </w:rPr>
            </w:pPr>
            <w:r w:rsidRPr="005900CA">
              <w:rPr>
                <w:rFonts w:ascii="Times New Roman" w:hAnsi="Times New Roman"/>
                <w:i/>
                <w:sz w:val="20"/>
                <w:szCs w:val="20"/>
              </w:rPr>
              <w:t>Вимоги до якості</w:t>
            </w:r>
          </w:p>
        </w:tc>
      </w:tr>
      <w:tr w:rsidR="005900CA" w:rsidRPr="005900CA" w:rsidTr="00E1288E">
        <w:tc>
          <w:tcPr>
            <w:tcW w:w="4839" w:type="dxa"/>
          </w:tcPr>
          <w:p w:rsidR="005900CA" w:rsidRPr="005900CA" w:rsidRDefault="005900CA" w:rsidP="00E1288E">
            <w:pPr>
              <w:jc w:val="both"/>
              <w:rPr>
                <w:rFonts w:ascii="Times New Roman" w:hAnsi="Times New Roman"/>
                <w:sz w:val="20"/>
                <w:szCs w:val="20"/>
                <w:highlight w:val="yellow"/>
              </w:rPr>
            </w:pPr>
            <w:r w:rsidRPr="005900CA">
              <w:rPr>
                <w:rFonts w:ascii="Times New Roman" w:hAnsi="Times New Roman"/>
                <w:sz w:val="20"/>
                <w:szCs w:val="20"/>
              </w:rPr>
              <w:t>Ручний апарат лазерного зварювання</w:t>
            </w:r>
          </w:p>
        </w:tc>
        <w:tc>
          <w:tcPr>
            <w:tcW w:w="5050" w:type="dxa"/>
          </w:tcPr>
          <w:p w:rsidR="005900CA" w:rsidRPr="005900CA" w:rsidRDefault="005900CA" w:rsidP="00E1288E">
            <w:pPr>
              <w:jc w:val="both"/>
              <w:rPr>
                <w:rFonts w:ascii="Times New Roman" w:hAnsi="Times New Roman"/>
                <w:sz w:val="20"/>
                <w:szCs w:val="20"/>
              </w:rPr>
            </w:pPr>
            <w:r w:rsidRPr="005900CA">
              <w:rPr>
                <w:rFonts w:ascii="Times New Roman" w:hAnsi="Times New Roman"/>
                <w:sz w:val="20"/>
                <w:szCs w:val="20"/>
              </w:rPr>
              <w:t>Ручний апарат</w:t>
            </w:r>
          </w:p>
          <w:p w:rsidR="005900CA" w:rsidRPr="005900CA" w:rsidRDefault="005900CA" w:rsidP="00E1288E">
            <w:pPr>
              <w:jc w:val="both"/>
              <w:rPr>
                <w:rFonts w:ascii="Times New Roman" w:hAnsi="Times New Roman"/>
                <w:sz w:val="20"/>
                <w:szCs w:val="20"/>
                <w:highlight w:val="yellow"/>
              </w:rPr>
            </w:pPr>
            <w:r w:rsidRPr="005900CA">
              <w:rPr>
                <w:rFonts w:ascii="Times New Roman" w:hAnsi="Times New Roman"/>
                <w:sz w:val="20"/>
                <w:szCs w:val="20"/>
              </w:rPr>
              <w:t>лазерного зварювання повітряного або рідинного охолодження з потужністю лазерного джерела не менше 1500W</w:t>
            </w:r>
          </w:p>
        </w:tc>
      </w:tr>
    </w:tbl>
    <w:p w:rsidR="005900CA" w:rsidRPr="005900CA" w:rsidRDefault="005900CA" w:rsidP="005900CA">
      <w:pPr>
        <w:spacing w:after="0" w:line="240" w:lineRule="auto"/>
        <w:ind w:firstLine="720"/>
        <w:jc w:val="both"/>
        <w:rPr>
          <w:rFonts w:ascii="Times New Roman" w:eastAsia="Times New Roman" w:hAnsi="Times New Roman"/>
          <w:sz w:val="20"/>
          <w:szCs w:val="20"/>
          <w:highlight w:val="white"/>
        </w:rPr>
      </w:pPr>
    </w:p>
    <w:p w:rsidR="005900CA" w:rsidRPr="005900CA" w:rsidRDefault="005900CA" w:rsidP="005900CA">
      <w:pPr>
        <w:spacing w:after="0" w:line="240" w:lineRule="auto"/>
        <w:ind w:firstLine="720"/>
        <w:jc w:val="both"/>
        <w:rPr>
          <w:rFonts w:ascii="Times New Roman" w:eastAsia="Times New Roman" w:hAnsi="Times New Roman"/>
          <w:sz w:val="20"/>
          <w:szCs w:val="20"/>
          <w:highlight w:val="white"/>
        </w:rPr>
      </w:pPr>
    </w:p>
    <w:p w:rsidR="005900CA" w:rsidRPr="005900CA" w:rsidRDefault="005900CA" w:rsidP="005900CA">
      <w:pPr>
        <w:spacing w:after="0" w:line="240" w:lineRule="auto"/>
        <w:ind w:firstLine="720"/>
        <w:jc w:val="both"/>
        <w:rPr>
          <w:rFonts w:ascii="Times New Roman" w:eastAsia="Times New Roman" w:hAnsi="Times New Roman"/>
          <w:sz w:val="20"/>
          <w:szCs w:val="20"/>
        </w:rPr>
      </w:pPr>
      <w:r w:rsidRPr="005900CA">
        <w:rPr>
          <w:rFonts w:ascii="Times New Roman" w:eastAsia="Times New Roman" w:hAnsi="Times New Roman"/>
          <w:sz w:val="20"/>
          <w:szCs w:val="20"/>
          <w:highlight w:val="white"/>
        </w:rPr>
        <w:t xml:space="preserve">Для забезпечення візуалізації ЄС згідно зі статтею 16 Рамкової угоди щодо спеціальних механізмів реалізації фінансування ЄС для України згідно з інструментом </w:t>
      </w:r>
      <w:proofErr w:type="spellStart"/>
      <w:r w:rsidRPr="005900CA">
        <w:rPr>
          <w:rFonts w:ascii="Times New Roman" w:eastAsia="Times New Roman" w:hAnsi="Times New Roman"/>
          <w:sz w:val="20"/>
          <w:szCs w:val="20"/>
          <w:highlight w:val="white"/>
        </w:rPr>
        <w:t>Ukraine</w:t>
      </w:r>
      <w:proofErr w:type="spellEnd"/>
      <w:r w:rsidRPr="005900CA">
        <w:rPr>
          <w:rFonts w:ascii="Times New Roman" w:eastAsia="Times New Roman" w:hAnsi="Times New Roman"/>
          <w:sz w:val="20"/>
          <w:szCs w:val="20"/>
          <w:highlight w:val="white"/>
        </w:rPr>
        <w:t xml:space="preserve"> </w:t>
      </w:r>
      <w:proofErr w:type="spellStart"/>
      <w:r w:rsidRPr="005900CA">
        <w:rPr>
          <w:rFonts w:ascii="Times New Roman" w:eastAsia="Times New Roman" w:hAnsi="Times New Roman"/>
          <w:sz w:val="20"/>
          <w:szCs w:val="20"/>
          <w:highlight w:val="white"/>
        </w:rPr>
        <w:t>Facility</w:t>
      </w:r>
      <w:proofErr w:type="spellEnd"/>
      <w:r w:rsidRPr="005900CA">
        <w:rPr>
          <w:rFonts w:ascii="Times New Roman" w:eastAsia="Times New Roman" w:hAnsi="Times New Roman"/>
          <w:sz w:val="20"/>
          <w:szCs w:val="20"/>
          <w:highlight w:val="white"/>
        </w:rPr>
        <w:t xml:space="preserve">, ратифікованої Законом України від 06.06.2024 № 3786-IX, товар, який буде </w:t>
      </w:r>
      <w:r w:rsidRPr="005900CA">
        <w:rPr>
          <w:rFonts w:ascii="Times New Roman" w:eastAsia="Times New Roman" w:hAnsi="Times New Roman"/>
          <w:sz w:val="20"/>
          <w:szCs w:val="20"/>
        </w:rPr>
        <w:t xml:space="preserve">поставлено, має містити емблему Європейського Союзу та напис «Фінансується Європейським Союзом — </w:t>
      </w:r>
      <w:proofErr w:type="spellStart"/>
      <w:r w:rsidRPr="005900CA">
        <w:rPr>
          <w:rFonts w:ascii="Times New Roman" w:eastAsia="Times New Roman" w:hAnsi="Times New Roman"/>
          <w:sz w:val="20"/>
          <w:szCs w:val="20"/>
        </w:rPr>
        <w:t>Ukraine</w:t>
      </w:r>
      <w:proofErr w:type="spellEnd"/>
      <w:r w:rsidRPr="005900CA">
        <w:rPr>
          <w:rFonts w:ascii="Times New Roman" w:eastAsia="Times New Roman" w:hAnsi="Times New Roman"/>
          <w:sz w:val="20"/>
          <w:szCs w:val="20"/>
        </w:rPr>
        <w:t xml:space="preserve"> </w:t>
      </w:r>
      <w:proofErr w:type="spellStart"/>
      <w:r w:rsidRPr="005900CA">
        <w:rPr>
          <w:rFonts w:ascii="Times New Roman" w:eastAsia="Times New Roman" w:hAnsi="Times New Roman"/>
          <w:sz w:val="20"/>
          <w:szCs w:val="20"/>
        </w:rPr>
        <w:t>Facility</w:t>
      </w:r>
      <w:proofErr w:type="spellEnd"/>
      <w:r w:rsidRPr="005900CA">
        <w:rPr>
          <w:rFonts w:ascii="Times New Roman" w:eastAsia="Times New Roman" w:hAnsi="Times New Roman"/>
          <w:sz w:val="20"/>
          <w:szCs w:val="20"/>
        </w:rPr>
        <w:t>».</w:t>
      </w:r>
    </w:p>
    <w:p w:rsidR="005900CA" w:rsidRPr="005900CA" w:rsidRDefault="005900CA" w:rsidP="005900CA">
      <w:pPr>
        <w:spacing w:after="0" w:line="240" w:lineRule="auto"/>
        <w:ind w:firstLine="720"/>
        <w:jc w:val="both"/>
        <w:rPr>
          <w:rFonts w:ascii="Times New Roman" w:eastAsia="Arial" w:hAnsi="Times New Roman"/>
          <w:sz w:val="20"/>
          <w:szCs w:val="20"/>
          <w:highlight w:val="white"/>
        </w:rPr>
      </w:pPr>
      <w:r w:rsidRPr="005900CA">
        <w:rPr>
          <w:rFonts w:ascii="Times New Roman" w:eastAsia="Times New Roman" w:hAnsi="Times New Roman"/>
          <w:sz w:val="20"/>
          <w:szCs w:val="20"/>
        </w:rPr>
        <w:t xml:space="preserve">Напис «Фінансується Європейським Союзом» завжди повинен бути вказаний </w:t>
      </w:r>
      <w:r w:rsidRPr="005900CA">
        <w:rPr>
          <w:rFonts w:ascii="Times New Roman" w:eastAsia="Times New Roman" w:hAnsi="Times New Roman"/>
          <w:sz w:val="20"/>
          <w:szCs w:val="20"/>
          <w:highlight w:val="white"/>
        </w:rPr>
        <w:t xml:space="preserve">повністю і розміщений поруч з емблемою. Шрифт, який буде використовуватися разом з емблемою ЄС, повинен залишатися простим і легко читабельним. Рекомендованими шрифтами є </w:t>
      </w:r>
      <w:proofErr w:type="spellStart"/>
      <w:r w:rsidRPr="005900CA">
        <w:rPr>
          <w:rFonts w:ascii="Times New Roman" w:eastAsia="Times New Roman" w:hAnsi="Times New Roman"/>
          <w:sz w:val="20"/>
          <w:szCs w:val="20"/>
          <w:highlight w:val="white"/>
        </w:rPr>
        <w:t>Arial</w:t>
      </w:r>
      <w:proofErr w:type="spellEnd"/>
      <w:r w:rsidRPr="005900CA">
        <w:rPr>
          <w:rFonts w:ascii="Times New Roman" w:eastAsia="Times New Roman" w:hAnsi="Times New Roman"/>
          <w:sz w:val="20"/>
          <w:szCs w:val="20"/>
          <w:highlight w:val="white"/>
        </w:rPr>
        <w:t xml:space="preserve">, </w:t>
      </w:r>
      <w:proofErr w:type="spellStart"/>
      <w:r w:rsidRPr="005900CA">
        <w:rPr>
          <w:rFonts w:ascii="Times New Roman" w:eastAsia="Times New Roman" w:hAnsi="Times New Roman"/>
          <w:sz w:val="20"/>
          <w:szCs w:val="20"/>
          <w:highlight w:val="white"/>
        </w:rPr>
        <w:t>Auto</w:t>
      </w:r>
      <w:proofErr w:type="spellEnd"/>
      <w:r w:rsidRPr="005900CA">
        <w:rPr>
          <w:rFonts w:ascii="Times New Roman" w:eastAsia="Times New Roman" w:hAnsi="Times New Roman"/>
          <w:sz w:val="20"/>
          <w:szCs w:val="20"/>
          <w:highlight w:val="white"/>
        </w:rPr>
        <w:t xml:space="preserve">, </w:t>
      </w:r>
      <w:proofErr w:type="spellStart"/>
      <w:r w:rsidRPr="005900CA">
        <w:rPr>
          <w:rFonts w:ascii="Times New Roman" w:eastAsia="Times New Roman" w:hAnsi="Times New Roman"/>
          <w:sz w:val="20"/>
          <w:szCs w:val="20"/>
          <w:highlight w:val="white"/>
        </w:rPr>
        <w:t>Calibri</w:t>
      </w:r>
      <w:proofErr w:type="spellEnd"/>
      <w:r w:rsidRPr="005900CA">
        <w:rPr>
          <w:rFonts w:ascii="Times New Roman" w:eastAsia="Times New Roman" w:hAnsi="Times New Roman"/>
          <w:sz w:val="20"/>
          <w:szCs w:val="20"/>
          <w:highlight w:val="white"/>
        </w:rPr>
        <w:t xml:space="preserve">, </w:t>
      </w:r>
      <w:proofErr w:type="spellStart"/>
      <w:r w:rsidRPr="005900CA">
        <w:rPr>
          <w:rFonts w:ascii="Times New Roman" w:eastAsia="Times New Roman" w:hAnsi="Times New Roman"/>
          <w:sz w:val="20"/>
          <w:szCs w:val="20"/>
          <w:highlight w:val="white"/>
        </w:rPr>
        <w:t>Garamond</w:t>
      </w:r>
      <w:proofErr w:type="spellEnd"/>
      <w:r w:rsidRPr="005900CA">
        <w:rPr>
          <w:rFonts w:ascii="Times New Roman" w:eastAsia="Times New Roman" w:hAnsi="Times New Roman"/>
          <w:sz w:val="20"/>
          <w:szCs w:val="20"/>
          <w:highlight w:val="white"/>
        </w:rPr>
        <w:t xml:space="preserve">, </w:t>
      </w:r>
      <w:proofErr w:type="spellStart"/>
      <w:r w:rsidRPr="005900CA">
        <w:rPr>
          <w:rFonts w:ascii="Times New Roman" w:eastAsia="Times New Roman" w:hAnsi="Times New Roman"/>
          <w:sz w:val="20"/>
          <w:szCs w:val="20"/>
          <w:highlight w:val="white"/>
        </w:rPr>
        <w:t>Tahoma</w:t>
      </w:r>
      <w:proofErr w:type="spellEnd"/>
      <w:r w:rsidRPr="005900CA">
        <w:rPr>
          <w:rFonts w:ascii="Times New Roman" w:eastAsia="Times New Roman" w:hAnsi="Times New Roman"/>
          <w:sz w:val="20"/>
          <w:szCs w:val="20"/>
          <w:highlight w:val="white"/>
        </w:rPr>
        <w:t xml:space="preserve">, </w:t>
      </w:r>
      <w:proofErr w:type="spellStart"/>
      <w:r w:rsidRPr="005900CA">
        <w:rPr>
          <w:rFonts w:ascii="Times New Roman" w:eastAsia="Times New Roman" w:hAnsi="Times New Roman"/>
          <w:sz w:val="20"/>
          <w:szCs w:val="20"/>
          <w:highlight w:val="white"/>
        </w:rPr>
        <w:t>Trebuchet</w:t>
      </w:r>
      <w:proofErr w:type="spellEnd"/>
      <w:r w:rsidRPr="005900CA">
        <w:rPr>
          <w:rFonts w:ascii="Times New Roman" w:eastAsia="Times New Roman" w:hAnsi="Times New Roman"/>
          <w:sz w:val="20"/>
          <w:szCs w:val="20"/>
          <w:highlight w:val="white"/>
        </w:rPr>
        <w:t xml:space="preserve">, </w:t>
      </w:r>
      <w:proofErr w:type="spellStart"/>
      <w:r w:rsidRPr="005900CA">
        <w:rPr>
          <w:rFonts w:ascii="Times New Roman" w:eastAsia="Times New Roman" w:hAnsi="Times New Roman"/>
          <w:sz w:val="20"/>
          <w:szCs w:val="20"/>
          <w:highlight w:val="white"/>
        </w:rPr>
        <w:t>Ubuntu</w:t>
      </w:r>
      <w:proofErr w:type="spellEnd"/>
      <w:r w:rsidRPr="005900CA">
        <w:rPr>
          <w:rFonts w:ascii="Times New Roman" w:eastAsia="Times New Roman" w:hAnsi="Times New Roman"/>
          <w:sz w:val="20"/>
          <w:szCs w:val="20"/>
          <w:highlight w:val="white"/>
        </w:rPr>
        <w:t xml:space="preserve"> та </w:t>
      </w:r>
      <w:proofErr w:type="spellStart"/>
      <w:r w:rsidRPr="005900CA">
        <w:rPr>
          <w:rFonts w:ascii="Times New Roman" w:eastAsia="Times New Roman" w:hAnsi="Times New Roman"/>
          <w:sz w:val="20"/>
          <w:szCs w:val="20"/>
          <w:highlight w:val="white"/>
        </w:rPr>
        <w:t>Verdana</w:t>
      </w:r>
      <w:proofErr w:type="spellEnd"/>
      <w:r w:rsidRPr="005900CA">
        <w:rPr>
          <w:rFonts w:ascii="Times New Roman" w:eastAsia="Times New Roman" w:hAnsi="Times New Roman"/>
          <w:sz w:val="20"/>
          <w:szCs w:val="20"/>
          <w:highlight w:val="white"/>
        </w:rPr>
        <w:t>. Використання підкреслення та інших шрифтових ефектів заборонено. Розташування тексту відносно емблеми ЄС не повинно жодним чином перешкоджати зображенню емблеми ЄС. Рекомендовано учасникам ознайомитись із п</w:t>
      </w:r>
      <w:hyperlink r:id="rId8">
        <w:r w:rsidRPr="005900CA">
          <w:rPr>
            <w:rFonts w:ascii="Times New Roman" w:eastAsia="Times New Roman" w:hAnsi="Times New Roman"/>
            <w:sz w:val="20"/>
            <w:szCs w:val="20"/>
            <w:highlight w:val="white"/>
          </w:rPr>
          <w:t>осібником</w:t>
        </w:r>
      </w:hyperlink>
      <w:r w:rsidRPr="005900CA">
        <w:rPr>
          <w:rFonts w:ascii="Times New Roman" w:eastAsia="Times New Roman" w:hAnsi="Times New Roman"/>
          <w:sz w:val="20"/>
          <w:szCs w:val="20"/>
          <w:highlight w:val="white"/>
        </w:rPr>
        <w:t xml:space="preserve"> «Використання емблеми ЄС у контексті програм ЄС 2021-2027».</w:t>
      </w:r>
    </w:p>
    <w:p w:rsidR="005900CA" w:rsidRPr="005900CA" w:rsidRDefault="005900CA" w:rsidP="005900CA">
      <w:pPr>
        <w:shd w:val="clear" w:color="auto" w:fill="FFFFFF"/>
        <w:spacing w:after="0" w:line="240" w:lineRule="auto"/>
        <w:jc w:val="both"/>
        <w:rPr>
          <w:rFonts w:ascii="Times New Roman" w:eastAsia="Times New Roman" w:hAnsi="Times New Roman"/>
          <w:sz w:val="20"/>
          <w:szCs w:val="20"/>
        </w:rPr>
      </w:pPr>
    </w:p>
    <w:p w:rsidR="005900CA" w:rsidRPr="005900CA" w:rsidRDefault="005900CA" w:rsidP="005900CA">
      <w:pPr>
        <w:spacing w:after="0" w:line="240" w:lineRule="auto"/>
        <w:jc w:val="both"/>
        <w:rPr>
          <w:rFonts w:ascii="Times New Roman" w:eastAsia="Times New Roman" w:hAnsi="Times New Roman"/>
          <w:sz w:val="20"/>
          <w:szCs w:val="20"/>
        </w:rPr>
      </w:pPr>
    </w:p>
    <w:p w:rsidR="00D04B54" w:rsidRPr="005900CA" w:rsidRDefault="00D04B54">
      <w:pPr>
        <w:spacing w:after="0" w:line="240" w:lineRule="auto"/>
        <w:ind w:firstLine="720"/>
        <w:jc w:val="both"/>
        <w:rPr>
          <w:rFonts w:ascii="Times New Roman" w:eastAsia="Times New Roman" w:hAnsi="Times New Roman"/>
          <w:color w:val="4A86E8"/>
          <w:sz w:val="20"/>
          <w:szCs w:val="20"/>
        </w:rPr>
      </w:pPr>
    </w:p>
    <w:sectPr w:rsidR="00D04B54" w:rsidRPr="005900CA" w:rsidSect="009E1452">
      <w:headerReference w:type="default" r:id="rId9"/>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450" w:rsidRDefault="00751450" w:rsidP="005900CA">
      <w:pPr>
        <w:spacing w:after="0" w:line="240" w:lineRule="auto"/>
      </w:pPr>
      <w:r>
        <w:separator/>
      </w:r>
    </w:p>
  </w:endnote>
  <w:endnote w:type="continuationSeparator" w:id="0">
    <w:p w:rsidR="00751450" w:rsidRDefault="00751450" w:rsidP="00590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450" w:rsidRDefault="00751450" w:rsidP="005900CA">
      <w:pPr>
        <w:spacing w:after="0" w:line="240" w:lineRule="auto"/>
      </w:pPr>
      <w:r>
        <w:separator/>
      </w:r>
    </w:p>
  </w:footnote>
  <w:footnote w:type="continuationSeparator" w:id="0">
    <w:p w:rsidR="00751450" w:rsidRDefault="00751450" w:rsidP="005900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0CA" w:rsidRDefault="005900CA" w:rsidP="005900CA">
    <w:pPr>
      <w:pStyle w:val="ad"/>
      <w:jc w:val="right"/>
    </w:pPr>
    <w:r w:rsidRPr="00A3693F">
      <w:rPr>
        <w:noProof/>
        <w:lang w:val="en-US" w:eastAsia="en-US"/>
      </w:rPr>
      <w:drawing>
        <wp:inline distT="0" distB="0" distL="0" distR="0">
          <wp:extent cx="1748589" cy="1748589"/>
          <wp:effectExtent l="19050" t="0" r="4011"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60228" cy="1760228"/>
                  </a:xfrm>
                  <a:prstGeom prst="rect">
                    <a:avLst/>
                  </a:prstGeom>
                  <a:noFill/>
                  <a:ln w="9525">
                    <a:noFill/>
                    <a:miter lim="800000"/>
                    <a:headEnd/>
                    <a:tailEnd/>
                  </a:ln>
                </pic:spPr>
              </pic:pic>
            </a:graphicData>
          </a:graphic>
        </wp:inline>
      </w:drawing>
    </w:r>
    <w:r w:rsidRPr="00A3693F">
      <w:rPr>
        <w:rFonts w:ascii="Times New Roman" w:eastAsia="Times New Roman" w:hAnsi="Times New Roman"/>
        <w:sz w:val="24"/>
        <w:szCs w:val="24"/>
      </w:rPr>
      <w:t xml:space="preserve"> </w:t>
    </w:r>
    <w:r w:rsidRPr="00A3693F">
      <w:rPr>
        <w:rFonts w:ascii="Times New Roman" w:eastAsia="Times New Roman" w:hAnsi="Times New Roman"/>
        <w:i/>
        <w:sz w:val="24"/>
        <w:szCs w:val="24"/>
      </w:rPr>
      <w:t>Зміст висвітленої інформації не обов’язково відображає позицію Європейського Союзу</w:t>
    </w:r>
  </w:p>
  <w:p w:rsidR="005900CA" w:rsidRDefault="005900CA">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BC5AC5"/>
    <w:multiLevelType w:val="hybridMultilevel"/>
    <w:tmpl w:val="6972979A"/>
    <w:lvl w:ilvl="0" w:tplc="7E120FEC">
      <w:start w:val="1"/>
      <w:numFmt w:val="decimal"/>
      <w:lvlText w:val="%1."/>
      <w:lvlJc w:val="left"/>
      <w:pPr>
        <w:ind w:left="502"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1D291F"/>
    <w:multiLevelType w:val="multilevel"/>
    <w:tmpl w:val="7AEE5E46"/>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i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9E1452"/>
    <w:rsid w:val="002D7794"/>
    <w:rsid w:val="005900CA"/>
    <w:rsid w:val="00751450"/>
    <w:rsid w:val="009E1452"/>
    <w:rsid w:val="00AF1B1D"/>
    <w:rsid w:val="00D04B54"/>
    <w:rsid w:val="00E31C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00670C-AC37-4C29-89D1-38D69A9D5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A09"/>
    <w:rPr>
      <w:rFonts w:cs="Times New Roman"/>
    </w:rPr>
  </w:style>
  <w:style w:type="paragraph" w:styleId="1">
    <w:name w:val="heading 1"/>
    <w:basedOn w:val="a"/>
    <w:next w:val="a"/>
    <w:rsid w:val="009E1452"/>
    <w:pPr>
      <w:keepNext/>
      <w:keepLines/>
      <w:spacing w:before="480" w:after="120"/>
      <w:outlineLvl w:val="0"/>
    </w:pPr>
    <w:rPr>
      <w:b/>
      <w:sz w:val="48"/>
      <w:szCs w:val="48"/>
    </w:rPr>
  </w:style>
  <w:style w:type="paragraph" w:styleId="2">
    <w:name w:val="heading 2"/>
    <w:basedOn w:val="a"/>
    <w:next w:val="a"/>
    <w:rsid w:val="009E1452"/>
    <w:pPr>
      <w:keepNext/>
      <w:keepLines/>
      <w:spacing w:before="360" w:after="80"/>
      <w:outlineLvl w:val="1"/>
    </w:pPr>
    <w:rPr>
      <w:b/>
      <w:sz w:val="36"/>
      <w:szCs w:val="36"/>
    </w:rPr>
  </w:style>
  <w:style w:type="paragraph" w:styleId="3">
    <w:name w:val="heading 3"/>
    <w:basedOn w:val="a"/>
    <w:next w:val="a"/>
    <w:rsid w:val="009E1452"/>
    <w:pPr>
      <w:keepNext/>
      <w:keepLines/>
      <w:spacing w:before="280" w:after="80"/>
      <w:outlineLvl w:val="2"/>
    </w:pPr>
    <w:rPr>
      <w:b/>
      <w:sz w:val="28"/>
      <w:szCs w:val="28"/>
    </w:rPr>
  </w:style>
  <w:style w:type="paragraph" w:styleId="4">
    <w:name w:val="heading 4"/>
    <w:basedOn w:val="a"/>
    <w:next w:val="a"/>
    <w:rsid w:val="009E1452"/>
    <w:pPr>
      <w:keepNext/>
      <w:keepLines/>
      <w:spacing w:before="240" w:after="40"/>
      <w:outlineLvl w:val="3"/>
    </w:pPr>
    <w:rPr>
      <w:b/>
      <w:sz w:val="24"/>
      <w:szCs w:val="24"/>
    </w:rPr>
  </w:style>
  <w:style w:type="paragraph" w:styleId="5">
    <w:name w:val="heading 5"/>
    <w:basedOn w:val="a"/>
    <w:next w:val="a"/>
    <w:rsid w:val="009E1452"/>
    <w:pPr>
      <w:keepNext/>
      <w:keepLines/>
      <w:spacing w:before="220" w:after="40"/>
      <w:outlineLvl w:val="4"/>
    </w:pPr>
    <w:rPr>
      <w:b/>
    </w:rPr>
  </w:style>
  <w:style w:type="paragraph" w:styleId="6">
    <w:name w:val="heading 6"/>
    <w:basedOn w:val="a"/>
    <w:next w:val="a"/>
    <w:rsid w:val="009E1452"/>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9E1452"/>
  </w:style>
  <w:style w:type="table" w:customStyle="1" w:styleId="TableNormal">
    <w:name w:val="Table Normal"/>
    <w:rsid w:val="009E1452"/>
    <w:tblPr>
      <w:tblCellMar>
        <w:top w:w="0" w:type="dxa"/>
        <w:left w:w="0" w:type="dxa"/>
        <w:bottom w:w="0" w:type="dxa"/>
        <w:right w:w="0" w:type="dxa"/>
      </w:tblCellMar>
    </w:tblPr>
  </w:style>
  <w:style w:type="paragraph" w:styleId="a3">
    <w:name w:val="Title"/>
    <w:basedOn w:val="a"/>
    <w:next w:val="a"/>
    <w:rsid w:val="009E1452"/>
    <w:pPr>
      <w:keepNext/>
      <w:keepLines/>
      <w:spacing w:before="480" w:after="120"/>
    </w:pPr>
    <w:rPr>
      <w:b/>
      <w:sz w:val="72"/>
      <w:szCs w:val="72"/>
    </w:rPr>
  </w:style>
  <w:style w:type="paragraph" w:customStyle="1" w:styleId="20">
    <w:name w:val="Обычный2"/>
    <w:rsid w:val="009E1452"/>
  </w:style>
  <w:style w:type="table" w:customStyle="1" w:styleId="TableNormal0">
    <w:name w:val="Table Normal"/>
    <w:rsid w:val="009E1452"/>
    <w:tblPr>
      <w:tblCellMar>
        <w:top w:w="0" w:type="dxa"/>
        <w:left w:w="0" w:type="dxa"/>
        <w:bottom w:w="0" w:type="dxa"/>
        <w:right w:w="0" w:type="dxa"/>
      </w:tblCellMar>
    </w:tblPr>
  </w:style>
  <w:style w:type="paragraph" w:customStyle="1" w:styleId="30">
    <w:name w:val="Обычный3"/>
    <w:rsid w:val="009E1452"/>
  </w:style>
  <w:style w:type="table" w:customStyle="1" w:styleId="TableNormal1">
    <w:name w:val="Table Normal"/>
    <w:rsid w:val="009E1452"/>
    <w:tblPr>
      <w:tblCellMar>
        <w:top w:w="0" w:type="dxa"/>
        <w:left w:w="0" w:type="dxa"/>
        <w:bottom w:w="0" w:type="dxa"/>
        <w:right w:w="0" w:type="dxa"/>
      </w:tblCellMar>
    </w:tblPr>
  </w:style>
  <w:style w:type="paragraph" w:customStyle="1" w:styleId="40">
    <w:name w:val="Обычный4"/>
    <w:rsid w:val="009E1452"/>
  </w:style>
  <w:style w:type="table" w:customStyle="1" w:styleId="TableNormal2">
    <w:name w:val="Table Normal"/>
    <w:rsid w:val="009E1452"/>
    <w:tblPr>
      <w:tblCellMar>
        <w:top w:w="0" w:type="dxa"/>
        <w:left w:w="0" w:type="dxa"/>
        <w:bottom w:w="0" w:type="dxa"/>
        <w:right w:w="0" w:type="dxa"/>
      </w:tblCellMar>
    </w:tblPr>
  </w:style>
  <w:style w:type="table" w:customStyle="1" w:styleId="TableNormal3">
    <w:name w:val="Table Normal"/>
    <w:rsid w:val="009E1452"/>
    <w:tblPr>
      <w:tblCellMar>
        <w:top w:w="0" w:type="dxa"/>
        <w:left w:w="0" w:type="dxa"/>
        <w:bottom w:w="0" w:type="dxa"/>
        <w:right w:w="0" w:type="dxa"/>
      </w:tblCellMar>
    </w:tblPr>
  </w:style>
  <w:style w:type="character" w:customStyle="1" w:styleId="rvts0">
    <w:name w:val="rvts0"/>
    <w:basedOn w:val="a0"/>
    <w:rsid w:val="00171A09"/>
  </w:style>
  <w:style w:type="character" w:styleId="a4">
    <w:name w:val="Hyperlink"/>
    <w:uiPriority w:val="99"/>
    <w:semiHidden/>
    <w:unhideWhenUsed/>
    <w:rsid w:val="00171A09"/>
    <w:rPr>
      <w:color w:val="0000FF"/>
      <w:u w:val="single"/>
    </w:rPr>
  </w:style>
  <w:style w:type="character" w:styleId="a5">
    <w:name w:val="Emphasis"/>
    <w:uiPriority w:val="20"/>
    <w:qFormat/>
    <w:rsid w:val="00171A09"/>
    <w:rPr>
      <w:i/>
      <w:iCs/>
    </w:rPr>
  </w:style>
  <w:style w:type="paragraph" w:customStyle="1" w:styleId="newsdetailcardtext">
    <w:name w:val="newsdetailcard__text"/>
    <w:basedOn w:val="a"/>
    <w:rsid w:val="0092628E"/>
    <w:pPr>
      <w:spacing w:before="100" w:beforeAutospacing="1" w:after="100" w:afterAutospacing="1" w:line="240" w:lineRule="auto"/>
    </w:pPr>
    <w:rPr>
      <w:rFonts w:ascii="Times New Roman" w:eastAsia="Times New Roman" w:hAnsi="Times New Roman"/>
      <w:sz w:val="24"/>
      <w:szCs w:val="24"/>
      <w:lang w:val="ru-RU"/>
    </w:rPr>
  </w:style>
  <w:style w:type="paragraph" w:customStyle="1" w:styleId="11">
    <w:name w:val="Обычный1"/>
    <w:rsid w:val="00FC558E"/>
    <w:pPr>
      <w:spacing w:after="0"/>
    </w:pPr>
    <w:rPr>
      <w:rFonts w:ascii="Arial" w:eastAsia="Times New Roman" w:hAnsi="Arial" w:cs="Arial"/>
      <w:color w:val="000000"/>
    </w:rPr>
  </w:style>
  <w:style w:type="paragraph" w:styleId="a6">
    <w:name w:val="Subtitle"/>
    <w:basedOn w:val="40"/>
    <w:next w:val="40"/>
    <w:rsid w:val="009E1452"/>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7">
    <w:name w:val="Normal (Web)"/>
    <w:basedOn w:val="a"/>
    <w:uiPriority w:val="99"/>
    <w:unhideWhenUsed/>
    <w:rsid w:val="006F45F1"/>
    <w:pPr>
      <w:spacing w:before="100" w:beforeAutospacing="1" w:after="100" w:afterAutospacing="1" w:line="240" w:lineRule="auto"/>
    </w:pPr>
    <w:rPr>
      <w:rFonts w:ascii="Times New Roman" w:eastAsia="Times New Roman" w:hAnsi="Times New Roman"/>
      <w:sz w:val="24"/>
      <w:szCs w:val="24"/>
      <w:lang w:val="ru-RU"/>
    </w:rPr>
  </w:style>
  <w:style w:type="table" w:customStyle="1" w:styleId="a8">
    <w:basedOn w:val="TableNormal3"/>
    <w:rsid w:val="009E1452"/>
    <w:tblPr>
      <w:tblStyleRowBandSize w:val="1"/>
      <w:tblStyleColBandSize w:val="1"/>
      <w:tblCellMar>
        <w:top w:w="100" w:type="dxa"/>
        <w:left w:w="100" w:type="dxa"/>
        <w:bottom w:w="100" w:type="dxa"/>
        <w:right w:w="100" w:type="dxa"/>
      </w:tblCellMar>
    </w:tblPr>
  </w:style>
  <w:style w:type="table" w:customStyle="1" w:styleId="a9">
    <w:basedOn w:val="TableNormal3"/>
    <w:rsid w:val="009E1452"/>
    <w:tblPr>
      <w:tblStyleRowBandSize w:val="1"/>
      <w:tblStyleColBandSize w:val="1"/>
      <w:tblCellMar>
        <w:top w:w="15" w:type="dxa"/>
        <w:left w:w="15" w:type="dxa"/>
        <w:bottom w:w="15" w:type="dxa"/>
        <w:right w:w="15" w:type="dxa"/>
      </w:tblCellMar>
    </w:tblPr>
  </w:style>
  <w:style w:type="table" w:styleId="aa">
    <w:name w:val="Table Grid"/>
    <w:basedOn w:val="a1"/>
    <w:uiPriority w:val="39"/>
    <w:rsid w:val="00D04B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Elenco Normale,List Paragraph,Список уровня 2,название табл/рис,Chapter10,заголовок 1.1,Numbered List"/>
    <w:basedOn w:val="a"/>
    <w:link w:val="ac"/>
    <w:uiPriority w:val="34"/>
    <w:qFormat/>
    <w:rsid w:val="00D04B54"/>
    <w:pPr>
      <w:spacing w:after="160" w:line="259" w:lineRule="auto"/>
      <w:ind w:left="720"/>
      <w:contextualSpacing/>
    </w:pPr>
    <w:rPr>
      <w:rFonts w:cs="Calibri"/>
    </w:rPr>
  </w:style>
  <w:style w:type="character" w:customStyle="1" w:styleId="ac">
    <w:name w:val="Абзац списка Знак"/>
    <w:aliases w:val="Elenco Normale Знак,List Paragraph Знак,Список уровня 2 Знак,название табл/рис Знак,Chapter10 Знак,заголовок 1.1 Знак,Numbered List Знак"/>
    <w:link w:val="ab"/>
    <w:uiPriority w:val="34"/>
    <w:locked/>
    <w:rsid w:val="00D04B54"/>
  </w:style>
  <w:style w:type="paragraph" w:styleId="ad">
    <w:name w:val="header"/>
    <w:basedOn w:val="a"/>
    <w:link w:val="ae"/>
    <w:uiPriority w:val="99"/>
    <w:semiHidden/>
    <w:unhideWhenUsed/>
    <w:rsid w:val="005900CA"/>
    <w:pPr>
      <w:tabs>
        <w:tab w:val="center" w:pos="4819"/>
        <w:tab w:val="right" w:pos="9639"/>
      </w:tabs>
      <w:spacing w:after="0" w:line="240" w:lineRule="auto"/>
    </w:pPr>
  </w:style>
  <w:style w:type="character" w:customStyle="1" w:styleId="ae">
    <w:name w:val="Верхний колонтитул Знак"/>
    <w:basedOn w:val="a0"/>
    <w:link w:val="ad"/>
    <w:uiPriority w:val="99"/>
    <w:semiHidden/>
    <w:rsid w:val="005900CA"/>
    <w:rPr>
      <w:rFonts w:cs="Times New Roman"/>
    </w:rPr>
  </w:style>
  <w:style w:type="paragraph" w:styleId="af">
    <w:name w:val="footer"/>
    <w:basedOn w:val="a"/>
    <w:link w:val="af0"/>
    <w:uiPriority w:val="99"/>
    <w:semiHidden/>
    <w:unhideWhenUsed/>
    <w:rsid w:val="005900CA"/>
    <w:pPr>
      <w:tabs>
        <w:tab w:val="center" w:pos="4819"/>
        <w:tab w:val="right" w:pos="9639"/>
      </w:tabs>
      <w:spacing w:after="0" w:line="240" w:lineRule="auto"/>
    </w:pPr>
  </w:style>
  <w:style w:type="character" w:customStyle="1" w:styleId="af0">
    <w:name w:val="Нижний колонтитул Знак"/>
    <w:basedOn w:val="a0"/>
    <w:link w:val="af"/>
    <w:uiPriority w:val="99"/>
    <w:semiHidden/>
    <w:rsid w:val="005900CA"/>
    <w:rPr>
      <w:rFonts w:cs="Times New Roman"/>
    </w:rPr>
  </w:style>
  <w:style w:type="paragraph" w:styleId="af1">
    <w:name w:val="Balloon Text"/>
    <w:basedOn w:val="a"/>
    <w:link w:val="af2"/>
    <w:uiPriority w:val="99"/>
    <w:semiHidden/>
    <w:unhideWhenUsed/>
    <w:rsid w:val="005900CA"/>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5900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ICN6JYwa7XcWnG_tExzM-Sb6qk3f6dm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AHjUEQfKL78l/6U4PSpFsesMlg==">CgMxLjAyCGguZ2pkZ3hzMgloLjN6bnlzaDcyDmgudXcwdmQ5YmtiMXJhMg5oLmdjc2ZiYWxvdDJmbzINaC50azdndGVlNm16bTIOaC5xbndtdGZmM2pzdHoyDmguM3hxMThldzRkdmw3Mg5oLnYxcGI3a2JsZXVsMDIOaC5zZmhoYXM0MGI5aDk4AHIhMS1Gb3J4U1dWMHA2dlZPZUVqcU9nNWtxWFBwQXM1ci1u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939</Words>
  <Characters>5356</Characters>
  <Application>Microsoft Office Word</Application>
  <DocSecurity>0</DocSecurity>
  <Lines>44</Lines>
  <Paragraphs>12</Paragraphs>
  <ScaleCrop>false</ScaleCrop>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Николай Коровкин</cp:lastModifiedBy>
  <cp:revision>4</cp:revision>
  <dcterms:created xsi:type="dcterms:W3CDTF">2021-03-02T07:11:00Z</dcterms:created>
  <dcterms:modified xsi:type="dcterms:W3CDTF">2025-10-27T16:05:00Z</dcterms:modified>
</cp:coreProperties>
</file>